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F03C1" w14:textId="2386DD51" w:rsidR="00577BC9" w:rsidRPr="00DA29E0" w:rsidRDefault="00DA29E0" w:rsidP="00577BC9">
      <w:pPr>
        <w:pStyle w:val="berschrift1"/>
        <w:rPr>
          <w:lang w:val="it-CH"/>
        </w:rPr>
      </w:pPr>
      <w:r w:rsidRPr="00DA29E0">
        <w:rPr>
          <w:lang w:val="it-CH"/>
        </w:rPr>
        <w:t xml:space="preserve">Copiez simplement la signature ci-dessous pour l'ajouter à la vôtre. </w:t>
      </w:r>
    </w:p>
    <w:p w14:paraId="3E1DC7C7" w14:textId="77777777" w:rsidR="00577BC9" w:rsidRPr="00DA29E0" w:rsidRDefault="00577BC9" w:rsidP="00F50CBF">
      <w:pPr>
        <w:rPr>
          <w:lang w:val="it-CH"/>
        </w:rPr>
      </w:pPr>
    </w:p>
    <w:p w14:paraId="06A0A4F9" w14:textId="17BF9F4A" w:rsidR="00577BC9" w:rsidRPr="00577BC9" w:rsidRDefault="00DA29E0" w:rsidP="00F50CBF">
      <w:pPr>
        <w:rPr>
          <w:b/>
          <w:bCs/>
        </w:rPr>
      </w:pPr>
      <w:r w:rsidRPr="00DA29E0">
        <w:rPr>
          <w:b/>
          <w:bCs/>
        </w:rPr>
        <w:t>Exemple de signature</w:t>
      </w:r>
      <w:r>
        <w:rPr>
          <w:b/>
          <w:bCs/>
        </w:rPr>
        <w:t>:</w:t>
      </w:r>
    </w:p>
    <w:p w14:paraId="4A221165" w14:textId="77777777" w:rsidR="00577BC9" w:rsidRDefault="00577BC9" w:rsidP="00577BC9">
      <w:r>
        <w:rPr>
          <w:noProof/>
        </w:rPr>
        <w:fldChar w:fldCharType="begin"/>
      </w:r>
      <w:r>
        <w:rPr>
          <w:noProof/>
        </w:rPr>
        <w:instrText xml:space="preserve"> INCLUDEPICTURE  "cid:image001.png@01DBC96B.8CE9FC70"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"cid:image001.png@01DBC96B.8CE9FC70" \* MERGEFORMATINET </w:instrText>
      </w:r>
      <w:r>
        <w:rPr>
          <w:noProof/>
        </w:rPr>
        <w:fldChar w:fldCharType="separate"/>
      </w:r>
      <w:r>
        <w:rPr>
          <w:noProof/>
        </w:rPr>
        <w:drawing>
          <wp:inline distT="0" distB="0" distL="0" distR="0" wp14:anchorId="5777707C" wp14:editId="5061A5A7">
            <wp:extent cx="1090295" cy="1090295"/>
            <wp:effectExtent l="0" t="0" r="0" b="0"/>
            <wp:docPr id="1576751712" name="Bild 1" descr="Ein Bild, das Kreis, Schrift, Grafiken, Screenshot enthält.&#10;&#10;KI-generierte Inhalte können fehlerhaft sein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751712" name="Bild 1" descr="Ein Bild, das Kreis, Schrift, Grafiken, Screenshot enthält.&#10;&#10;KI-generierte Inhalte können fehlerhaft sein.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18022DE1" w14:textId="77777777" w:rsidR="00577BC9" w:rsidRDefault="00577BC9" w:rsidP="00577BC9">
      <w:r>
        <w:t> </w:t>
      </w:r>
    </w:p>
    <w:p w14:paraId="26A6D094" w14:textId="3F5C3BBD" w:rsidR="00577BC9" w:rsidRDefault="00577BC9" w:rsidP="00577BC9">
      <w:pPr>
        <w:spacing w:after="180" w:line="240" w:lineRule="atLeast"/>
      </w:pPr>
      <w:r>
        <w:rPr>
          <w:rFonts w:cs="Arial"/>
          <w:b/>
          <w:bCs/>
          <w:color w:val="000000"/>
          <w:sz w:val="18"/>
          <w:szCs w:val="18"/>
        </w:rPr>
        <w:t>Max Muster</w:t>
      </w:r>
      <w:r>
        <w:rPr>
          <w:rFonts w:cs="Arial"/>
          <w:color w:val="000000"/>
          <w:sz w:val="18"/>
          <w:szCs w:val="18"/>
        </w:rPr>
        <w:br/>
      </w:r>
      <w:r w:rsidR="00DA29E0" w:rsidRPr="00DA29E0">
        <w:rPr>
          <w:rFonts w:cs="Arial"/>
          <w:color w:val="000000"/>
          <w:sz w:val="18"/>
          <w:szCs w:val="18"/>
        </w:rPr>
        <w:t>Exemple de titre de fonction</w:t>
      </w:r>
    </w:p>
    <w:p w14:paraId="689C8E50" w14:textId="77777777" w:rsidR="00577BC9" w:rsidRDefault="00577BC9" w:rsidP="00577BC9">
      <w:pPr>
        <w:spacing w:after="240" w:line="240" w:lineRule="atLeast"/>
      </w:pPr>
      <w:r>
        <w:rPr>
          <w:rFonts w:cs="Arial"/>
          <w:color w:val="000000"/>
          <w:sz w:val="18"/>
          <w:szCs w:val="18"/>
        </w:rPr>
        <w:t>T +41 00 000 00 00</w:t>
      </w:r>
      <w:r>
        <w:rPr>
          <w:rFonts w:cs="Arial"/>
          <w:color w:val="000000"/>
          <w:sz w:val="18"/>
          <w:szCs w:val="18"/>
        </w:rPr>
        <w:br/>
        <w:t>M +41 00 000 00 00</w:t>
      </w:r>
    </w:p>
    <w:p w14:paraId="590C7704" w14:textId="0A1C9F13" w:rsidR="00577BC9" w:rsidRDefault="00577BC9" w:rsidP="00577BC9">
      <w:pPr>
        <w:spacing w:after="240" w:line="240" w:lineRule="atLeast"/>
      </w:pPr>
      <w:r>
        <w:rPr>
          <w:rFonts w:cs="Arial"/>
          <w:color w:val="000000"/>
          <w:sz w:val="18"/>
          <w:szCs w:val="18"/>
          <w:lang w:val="en-US"/>
        </w:rPr>
        <w:t>Firma AG</w:t>
      </w:r>
      <w:r>
        <w:rPr>
          <w:rFonts w:cs="Arial"/>
          <w:color w:val="000000"/>
          <w:sz w:val="18"/>
          <w:szCs w:val="18"/>
          <w:lang w:val="en-US"/>
        </w:rPr>
        <w:br/>
        <w:t>Musterstrasse 0</w:t>
      </w:r>
      <w:r>
        <w:rPr>
          <w:rFonts w:cs="Arial"/>
          <w:color w:val="000000"/>
          <w:sz w:val="18"/>
          <w:szCs w:val="18"/>
          <w:lang w:val="en-US"/>
        </w:rPr>
        <w:br/>
        <w:t>0000 Ortschaft</w:t>
      </w:r>
      <w:r>
        <w:rPr>
          <w:rFonts w:cs="Arial"/>
          <w:color w:val="000000"/>
          <w:sz w:val="18"/>
          <w:szCs w:val="18"/>
          <w:lang w:val="en-US"/>
        </w:rPr>
        <w:br/>
      </w:r>
      <w:hyperlink r:id="rId12" w:history="1">
        <w:r w:rsidR="00DA29E0" w:rsidRPr="00272D16">
          <w:rPr>
            <w:rStyle w:val="Hyperlink"/>
            <w:rFonts w:cs="Arial"/>
            <w:sz w:val="18"/>
            <w:szCs w:val="18"/>
          </w:rPr>
          <w:t>www.exemple.ch</w:t>
        </w:r>
      </w:hyperlink>
    </w:p>
    <w:p w14:paraId="4E3EBA21" w14:textId="77777777" w:rsidR="00577BC9" w:rsidRDefault="00577BC9" w:rsidP="00577BC9">
      <w:r>
        <w:rPr>
          <w:noProof/>
        </w:rPr>
        <w:drawing>
          <wp:inline distT="0" distB="0" distL="0" distR="0" wp14:anchorId="0A7BBB1B" wp14:editId="4ECB6F84">
            <wp:extent cx="4572000" cy="1143000"/>
            <wp:effectExtent l="0" t="0" r="0" b="0"/>
            <wp:docPr id="2" name="Grafik 1">
              <a:hlinkClick xmlns:a="http://schemas.openxmlformats.org/drawingml/2006/main" r:id="rId13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>
                      <a:hlinkClick r:id="rId13"/>
                    </pic:cNvPr>
                    <pic:cNvPicPr>
                      <a:picLocks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DECCC" w14:textId="77777777" w:rsidR="00577BC9" w:rsidRPr="00F50CBF" w:rsidRDefault="00577BC9" w:rsidP="00F50CBF"/>
    <w:sectPr w:rsidR="00577BC9" w:rsidRPr="00F50CBF" w:rsidSect="00B8274B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985" w:right="1588" w:bottom="1701" w:left="1928" w:header="12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54E85" w14:textId="77777777" w:rsidR="00D11F95" w:rsidRDefault="00D11F95" w:rsidP="00F91D37">
      <w:r>
        <w:separator/>
      </w:r>
    </w:p>
  </w:endnote>
  <w:endnote w:type="continuationSeparator" w:id="0">
    <w:p w14:paraId="6814F34D" w14:textId="77777777" w:rsidR="00D11F95" w:rsidRDefault="00D11F95" w:rsidP="00F91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panose1 w:val="020B0604020202020204"/>
    <w:charset w:val="00"/>
    <w:family w:val="swiss"/>
    <w:pitch w:val="variable"/>
    <w:sig w:usb0="8000008F" w:usb1="10002042" w:usb2="00000000" w:usb3="00000000" w:csb0="0000009B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88F0" w14:textId="77777777" w:rsidR="001D55E3" w:rsidRPr="00416762" w:rsidRDefault="00983ABF" w:rsidP="00416762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1" layoutInCell="1" allowOverlap="1" wp14:anchorId="1431AFFA" wp14:editId="5138C730">
              <wp:simplePos x="0" y="0"/>
              <wp:positionH relativeFrom="column">
                <wp:align>right</wp:align>
              </wp:positionH>
              <wp:positionV relativeFrom="page">
                <wp:align>bottom</wp:align>
              </wp:positionV>
              <wp:extent cx="997200" cy="964800"/>
              <wp:effectExtent l="0" t="0" r="12700" b="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7200" cy="964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17527E" w14:textId="77777777" w:rsidR="00983ABF" w:rsidRPr="00983ABF" w:rsidRDefault="00983ABF" w:rsidP="00983ABF">
                          <w:pPr>
                            <w:pStyle w:val="Fuzeile"/>
                            <w:jc w:val="right"/>
                            <w:rPr>
                              <w:rStyle w:val="Seitenzahl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 \* Arabic  \* MERGEFORMAT ">
                            <w:r>
                              <w:rPr>
                                <w:noProof/>
                              </w:rPr>
                              <w:t>40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55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31AFFA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27.3pt;margin-top:0;width:78.5pt;height:75.95pt;z-index:251677696;visibility:visible;mso-wrap-style:square;mso-width-percent:0;mso-height-percent:0;mso-wrap-distance-left:9pt;mso-wrap-distance-top:0;mso-wrap-distance-right:9pt;mso-wrap-distance-bottom:0;mso-position-horizontal:right;mso-position-horizontal-relative:text;mso-position-vertical:bottom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" filled="f" stroked="f" strokeweight=".5pt">
              <v:textbox inset="0,0,0,15.5mm">
                <w:txbxContent>
                  <w:p w14:paraId="0C17527E" w14:textId="77777777" w:rsidR="00983ABF" w:rsidRPr="00983ABF" w:rsidRDefault="00983ABF" w:rsidP="00983ABF">
                    <w:pPr>
                      <w:pStyle w:val="Fuzeile"/>
                      <w:jc w:val="right"/>
                      <w:rPr>
                        <w:rStyle w:val="Seitenzahl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 \* Arabic  \* MERGEFORMAT ">
                      <w:r>
                        <w:rPr>
                          <w:noProof/>
                        </w:rPr>
                        <w:t>40</w:t>
                      </w:r>
                    </w:fldSimple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1C1DE" w14:textId="77777777" w:rsidR="00CD6866" w:rsidRDefault="00F23D2C" w:rsidP="00F23D2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1" layoutInCell="1" allowOverlap="1" wp14:anchorId="0929A8DA" wp14:editId="1E3F7A74">
              <wp:simplePos x="0" y="0"/>
              <wp:positionH relativeFrom="column">
                <wp:align>right</wp:align>
              </wp:positionH>
              <wp:positionV relativeFrom="page">
                <wp:align>bottom</wp:align>
              </wp:positionV>
              <wp:extent cx="2772000" cy="972000"/>
              <wp:effectExtent l="0" t="0" r="9525" b="0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72000" cy="972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D1518B" w14:textId="3AA88F94" w:rsidR="00F23D2C" w:rsidRPr="00F86421" w:rsidRDefault="00F23D2C" w:rsidP="00F86421">
                          <w:pPr>
                            <w:pStyle w:val="Verband-Adresse"/>
                          </w:pPr>
                          <w:r w:rsidRPr="00F86421">
                            <w:t>Physioswiss, Dammweg 3, 3013 Bern</w:t>
                          </w:r>
                          <w:r w:rsidR="00D66327">
                            <w:t>e</w:t>
                          </w:r>
                        </w:p>
                        <w:p w14:paraId="7831F7F7" w14:textId="77777777" w:rsidR="00F23D2C" w:rsidRPr="00F86421" w:rsidRDefault="00F23D2C" w:rsidP="00F86421">
                          <w:pPr>
                            <w:pStyle w:val="Verband-Adresse"/>
                          </w:pPr>
                          <w:r w:rsidRPr="00F86421">
                            <w:t>058 255 36 00, info@physioswiss.ch, www.physioswiss.ch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29A8DA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style="position:absolute;margin-left:167.05pt;margin-top:0;width:218.25pt;height:76.55pt;z-index:251675648;visibility:visible;mso-wrap-style:square;mso-width-percent:0;mso-height-percent:0;mso-wrap-distance-left:9pt;mso-wrap-distance-top:0;mso-wrap-distance-right:9pt;mso-wrap-distance-bottom:0;mso-position-horizontal:right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" filled="f" stroked="f" strokeweight=".5pt">
              <v:textbox inset="0,0,0,0">
                <w:txbxContent>
                  <w:p w14:paraId="0BD1518B" w14:textId="3AA88F94" w:rsidR="00F23D2C" w:rsidRPr="00F86421" w:rsidRDefault="00F23D2C" w:rsidP="00F86421">
                    <w:pPr>
                      <w:pStyle w:val="Verband-Adresse"/>
                    </w:pPr>
                    <w:r w:rsidRPr="00F86421">
                      <w:t>Physioswiss, Dammweg 3, 3013 Bern</w:t>
                    </w:r>
                    <w:r w:rsidR="00D66327">
                      <w:t>e</w:t>
                    </w:r>
                  </w:p>
                  <w:p w14:paraId="7831F7F7" w14:textId="77777777" w:rsidR="00F23D2C" w:rsidRPr="00F86421" w:rsidRDefault="00F23D2C" w:rsidP="00F86421">
                    <w:pPr>
                      <w:pStyle w:val="Verband-Adresse"/>
                    </w:pPr>
                    <w:r w:rsidRPr="00F86421">
                      <w:t>058 255 36 00, info@physioswiss.ch, www.physioswiss.ch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1" layoutInCell="1" allowOverlap="1" wp14:anchorId="04498405" wp14:editId="135A590F">
              <wp:simplePos x="0" y="0"/>
              <wp:positionH relativeFrom="column">
                <wp:align>left</wp:align>
              </wp:positionH>
              <wp:positionV relativeFrom="page">
                <wp:align>bottom</wp:align>
              </wp:positionV>
              <wp:extent cx="1882800" cy="932400"/>
              <wp:effectExtent l="0" t="0" r="3175" b="0"/>
              <wp:wrapNone/>
              <wp:docPr id="17" name="Gruppieren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2800" cy="932400"/>
                        <a:chOff x="0" y="0"/>
                        <a:chExt cx="1882775" cy="933206"/>
                      </a:xfrm>
                    </wpg:grpSpPr>
                    <wps:wsp>
                      <wps:cNvPr id="18" name="Rechteck 18"/>
                      <wps:cNvSpPr/>
                      <wps:spPr>
                        <a:xfrm>
                          <a:off x="0" y="573206"/>
                          <a:ext cx="3600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Grafik 19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2775" cy="377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5B6CC40" id="Gruppieren 17" o:spid="_x0000_s1026" style="position:absolute;margin-left:0;margin-top:0;width:148.25pt;height:73.4pt;z-index:251674624;mso-position-horizontal:left;mso-position-vertical:bottom;mso-position-vertical-relative:page;mso-width-relative:margin;mso-height-relative:margin" coordsize="18827,9332" o:gfxdata="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">
              <v:rect id="Rechteck 18" o:spid="_x0000_s1027" style="position:absolute;top:5732;width:3600;height:36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" filled="f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9" o:spid="_x0000_s1028" type="#_x0000_t75" style="position:absolute;width:18827;height:37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">
                <v:imagedata r:id="rId2" o:title=""/>
              </v:shape>
              <w10:wrap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426DA" w14:textId="77777777" w:rsidR="00D11F95" w:rsidRDefault="00D11F95" w:rsidP="00F91D37">
      <w:r>
        <w:separator/>
      </w:r>
    </w:p>
  </w:footnote>
  <w:footnote w:type="continuationSeparator" w:id="0">
    <w:p w14:paraId="7548F4A7" w14:textId="77777777" w:rsidR="00D11F95" w:rsidRDefault="00D11F95" w:rsidP="00F91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388AF" w14:textId="77777777" w:rsidR="009F56CF" w:rsidRPr="00B8274B" w:rsidRDefault="009F56CF" w:rsidP="009F56CF">
    <w:pPr>
      <w:pStyle w:val="Kopfzeile"/>
    </w:pPr>
    <w:r w:rsidRPr="00B8274B">
      <w:rPr>
        <w:noProof/>
      </w:rPr>
      <w:drawing>
        <wp:anchor distT="0" distB="0" distL="114300" distR="114300" simplePos="0" relativeHeight="251681792" behindDoc="0" locked="1" layoutInCell="1" allowOverlap="1" wp14:anchorId="71F8BBF9" wp14:editId="6E502894">
          <wp:simplePos x="0" y="0"/>
          <wp:positionH relativeFrom="page">
            <wp:posOffset>755650</wp:posOffset>
          </wp:positionH>
          <wp:positionV relativeFrom="page">
            <wp:posOffset>361950</wp:posOffset>
          </wp:positionV>
          <wp:extent cx="3563620" cy="7874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63620" cy="787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F6B15" w14:textId="77777777" w:rsidR="00240CEC" w:rsidRPr="009F56CF" w:rsidRDefault="00240CEC" w:rsidP="00D565DC">
    <w:pPr>
      <w:pStyle w:val="Kopfzeile"/>
      <w:rPr>
        <w:color w:val="FFFFFF" w:themeColor="background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84FCC" w14:textId="77777777" w:rsidR="009F56CF" w:rsidRPr="00B8274B" w:rsidRDefault="009F56CF" w:rsidP="00B8274B">
    <w:pPr>
      <w:pStyle w:val="Kopfzeile"/>
      <w:spacing w:after="1120"/>
    </w:pPr>
    <w:r w:rsidRPr="00B8274B">
      <w:rPr>
        <w:noProof/>
      </w:rPr>
      <w:drawing>
        <wp:anchor distT="0" distB="0" distL="114300" distR="114300" simplePos="0" relativeHeight="251679744" behindDoc="0" locked="1" layoutInCell="1" allowOverlap="1" wp14:anchorId="0A3E4D37" wp14:editId="1324E31E">
          <wp:simplePos x="0" y="0"/>
          <wp:positionH relativeFrom="page">
            <wp:posOffset>755964</wp:posOffset>
          </wp:positionH>
          <wp:positionV relativeFrom="page">
            <wp:posOffset>363855</wp:posOffset>
          </wp:positionV>
          <wp:extent cx="3564000" cy="7884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64000" cy="7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6A1488" w14:textId="77777777" w:rsidR="00CD6866" w:rsidRPr="00B8274B" w:rsidRDefault="00CD6866" w:rsidP="00B8274B">
    <w:pPr>
      <w:pStyle w:val="Kopfzeile"/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F72B2"/>
    <w:multiLevelType w:val="multilevel"/>
    <w:tmpl w:val="222C52BE"/>
    <w:lvl w:ilvl="0">
      <w:start w:val="1"/>
      <w:numFmt w:val="decimal"/>
      <w:pStyle w:val="berschrift1nummerier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nummeriert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nummeriert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nummeriert"/>
      <w:lvlText w:val="%1.%2.%3.%4"/>
      <w:lvlJc w:val="left"/>
      <w:pPr>
        <w:ind w:left="567" w:hanging="567"/>
      </w:pPr>
      <w:rPr>
        <w:rFonts w:ascii="Arial" w:hAnsi="Arial" w:hint="default"/>
        <w:sz w:val="16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6.%7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6.%7.%8"/>
      <w:lvlJc w:val="left"/>
      <w:pPr>
        <w:ind w:left="425" w:hanging="425"/>
      </w:pPr>
      <w:rPr>
        <w:rFonts w:hint="default"/>
      </w:rPr>
    </w:lvl>
    <w:lvl w:ilvl="8">
      <w:start w:val="1"/>
      <w:numFmt w:val="lowerLetter"/>
      <w:pStyle w:val="Nummerierungabc"/>
      <w:lvlText w:val="%9)"/>
      <w:lvlJc w:val="left"/>
      <w:pPr>
        <w:ind w:left="454" w:hanging="454"/>
      </w:pPr>
      <w:rPr>
        <w:rFonts w:hint="default"/>
      </w:rPr>
    </w:lvl>
  </w:abstractNum>
  <w:abstractNum w:abstractNumId="1" w15:restartNumberingAfterBreak="0">
    <w:nsid w:val="198A7877"/>
    <w:multiLevelType w:val="multilevel"/>
    <w:tmpl w:val="14FC64F4"/>
    <w:lvl w:ilvl="0">
      <w:start w:val="1"/>
      <w:numFmt w:val="decimal"/>
      <w:pStyle w:val="Dokumentbezeichnung"/>
      <w:lvlText w:val="%1"/>
      <w:lvlJc w:val="left"/>
      <w:pPr>
        <w:ind w:left="851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20E4B30"/>
    <w:multiLevelType w:val="multilevel"/>
    <w:tmpl w:val="91AE2276"/>
    <w:lvl w:ilvl="0">
      <w:start w:val="1"/>
      <w:numFmt w:val="decimal"/>
      <w:pStyle w:val="Traktandum-Titel1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Traktandum-Titel2"/>
      <w:lvlText w:val="%1.%2"/>
      <w:lvlJc w:val="left"/>
      <w:pPr>
        <w:ind w:left="851" w:hanging="426"/>
      </w:pPr>
      <w:rPr>
        <w:rFonts w:hint="default"/>
      </w:rPr>
    </w:lvl>
    <w:lvl w:ilvl="2">
      <w:start w:val="1"/>
      <w:numFmt w:val="bullet"/>
      <w:lvlText w:val="‒"/>
      <w:lvlJc w:val="left"/>
      <w:pPr>
        <w:ind w:left="1021" w:hanging="170"/>
      </w:pPr>
      <w:rPr>
        <w:rFonts w:ascii="Segoe UI" w:hAnsi="Segoe UI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C0D46FD"/>
    <w:multiLevelType w:val="multilevel"/>
    <w:tmpl w:val="F8C67366"/>
    <w:lvl w:ilvl="0">
      <w:start w:val="3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ascii="Arial" w:hAnsi="Arial" w:hint="default"/>
        <w:sz w:val="16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Nummerierung1"/>
      <w:lvlText w:val="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pStyle w:val="Nummerierung2"/>
      <w:lvlText w:val="%6.%7"/>
      <w:lvlJc w:val="left"/>
      <w:pPr>
        <w:ind w:left="1021" w:hanging="567"/>
      </w:pPr>
      <w:rPr>
        <w:rFonts w:hint="default"/>
      </w:rPr>
    </w:lvl>
    <w:lvl w:ilvl="7">
      <w:start w:val="1"/>
      <w:numFmt w:val="decimal"/>
      <w:pStyle w:val="Nummerierung3"/>
      <w:lvlText w:val="%6.%7.%8"/>
      <w:lvlJc w:val="left"/>
      <w:pPr>
        <w:ind w:left="1871" w:hanging="85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454" w:hanging="454"/>
      </w:pPr>
      <w:rPr>
        <w:rFonts w:hint="default"/>
      </w:rPr>
    </w:lvl>
  </w:abstractNum>
  <w:abstractNum w:abstractNumId="4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8B14BDC"/>
    <w:multiLevelType w:val="multilevel"/>
    <w:tmpl w:val="D8AAB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AE06DE1"/>
    <w:multiLevelType w:val="multilevel"/>
    <w:tmpl w:val="87E021E4"/>
    <w:lvl w:ilvl="0">
      <w:start w:val="1"/>
      <w:numFmt w:val="bullet"/>
      <w:pStyle w:val="Aufzhlung1"/>
      <w:lvlText w:val=""/>
      <w:lvlJc w:val="left"/>
      <w:pPr>
        <w:ind w:left="284" w:hanging="284"/>
      </w:pPr>
      <w:rPr>
        <w:rFonts w:ascii="Symbol" w:hAnsi="Symbol" w:cs="Arial" w:hint="default"/>
        <w:color w:val="213A8F" w:themeColor="accent1"/>
      </w:rPr>
    </w:lvl>
    <w:lvl w:ilvl="1">
      <w:start w:val="1"/>
      <w:numFmt w:val="bullet"/>
      <w:pStyle w:val="Aufzhlung2"/>
      <w:lvlText w:val=""/>
      <w:lvlJc w:val="left"/>
      <w:pPr>
        <w:ind w:left="567" w:hanging="283"/>
      </w:pPr>
      <w:rPr>
        <w:rFonts w:ascii="Symbol" w:hAnsi="Symbol" w:cs="Arial" w:hint="default"/>
        <w:color w:val="213A8F" w:themeColor="accent1"/>
      </w:rPr>
    </w:lvl>
    <w:lvl w:ilvl="2">
      <w:start w:val="1"/>
      <w:numFmt w:val="bullet"/>
      <w:pStyle w:val="Aufzhlung3"/>
      <w:lvlText w:val="•"/>
      <w:lvlJc w:val="left"/>
      <w:pPr>
        <w:ind w:left="851" w:hanging="284"/>
      </w:pPr>
      <w:rPr>
        <w:rFonts w:ascii="Arial" w:hAnsi="Arial" w:cs="Arial" w:hint="default"/>
        <w:color w:val="213A8F" w:themeColor="accent1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15123781">
    <w:abstractNumId w:val="4"/>
  </w:num>
  <w:num w:numId="2" w16cid:durableId="408817577">
    <w:abstractNumId w:val="6"/>
  </w:num>
  <w:num w:numId="3" w16cid:durableId="123239741">
    <w:abstractNumId w:val="3"/>
  </w:num>
  <w:num w:numId="4" w16cid:durableId="737676164">
    <w:abstractNumId w:val="2"/>
  </w:num>
  <w:num w:numId="5" w16cid:durableId="1312247548">
    <w:abstractNumId w:val="1"/>
  </w:num>
  <w:num w:numId="6" w16cid:durableId="505949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5100048">
    <w:abstractNumId w:val="6"/>
    <w:lvlOverride w:ilvl="0">
      <w:lvl w:ilvl="0">
        <w:start w:val="1"/>
        <w:numFmt w:val="bullet"/>
        <w:pStyle w:val="Aufzhlung1"/>
        <w:lvlText w:val="•"/>
        <w:lvlJc w:val="left"/>
        <w:pPr>
          <w:ind w:left="284" w:hanging="284"/>
        </w:pPr>
        <w:rPr>
          <w:rFonts w:ascii="Arial" w:hAnsi="Arial" w:cs="Arial" w:hint="default"/>
          <w:color w:val="213A8F" w:themeColor="accent1"/>
        </w:rPr>
      </w:lvl>
    </w:lvlOverride>
    <w:lvlOverride w:ilvl="1">
      <w:lvl w:ilvl="1">
        <w:start w:val="1"/>
        <w:numFmt w:val="bullet"/>
        <w:pStyle w:val="Aufzhlung2"/>
        <w:lvlText w:val="•"/>
        <w:lvlJc w:val="left"/>
        <w:pPr>
          <w:ind w:left="567" w:hanging="283"/>
        </w:pPr>
        <w:rPr>
          <w:rFonts w:ascii="Arial" w:hAnsi="Arial" w:cs="Arial" w:hint="default"/>
          <w:color w:val="213A8F" w:themeColor="accent1"/>
        </w:rPr>
      </w:lvl>
    </w:lvlOverride>
    <w:lvlOverride w:ilvl="2">
      <w:lvl w:ilvl="2">
        <w:start w:val="1"/>
        <w:numFmt w:val="bullet"/>
        <w:pStyle w:val="Aufzhlung3"/>
        <w:lvlText w:val=""/>
        <w:lvlJc w:val="left"/>
        <w:pPr>
          <w:ind w:left="794" w:hanging="227"/>
        </w:pPr>
        <w:rPr>
          <w:rFonts w:ascii="Symbol" w:hAnsi="Symbol" w:cs="Arial" w:hint="default"/>
          <w:color w:val="213A8F" w:themeColor="accent1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164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884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604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324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044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764" w:hanging="360"/>
        </w:pPr>
        <w:rPr>
          <w:rFonts w:ascii="Wingdings" w:hAnsi="Wingdings" w:hint="default"/>
        </w:rPr>
      </w:lvl>
    </w:lvlOverride>
  </w:num>
  <w:num w:numId="8" w16cid:durableId="560989206">
    <w:abstractNumId w:val="0"/>
  </w:num>
  <w:num w:numId="9" w16cid:durableId="942373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0497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25418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35371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90503014">
    <w:abstractNumId w:val="5"/>
  </w:num>
  <w:num w:numId="14" w16cid:durableId="902103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it-CH" w:vendorID="64" w:dllVersion="0" w:nlCheck="1" w:checkStyle="0"/>
  <w:activeWritingStyle w:appName="MSWord" w:lang="es-ES" w:vendorID="64" w:dllVersion="0" w:nlCheck="1" w:checkStyle="0"/>
  <w:activeWritingStyle w:appName="MSWord" w:lang="it-IT" w:vendorID="64" w:dllVersion="0" w:nlCheck="1" w:checkStyle="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BC9"/>
    <w:rsid w:val="000006A7"/>
    <w:rsid w:val="00002978"/>
    <w:rsid w:val="00003812"/>
    <w:rsid w:val="0001010F"/>
    <w:rsid w:val="00014745"/>
    <w:rsid w:val="00014928"/>
    <w:rsid w:val="00020194"/>
    <w:rsid w:val="000266B7"/>
    <w:rsid w:val="0003068A"/>
    <w:rsid w:val="00032B92"/>
    <w:rsid w:val="000409C8"/>
    <w:rsid w:val="00041700"/>
    <w:rsid w:val="00042527"/>
    <w:rsid w:val="000438B2"/>
    <w:rsid w:val="000447CB"/>
    <w:rsid w:val="00045EA2"/>
    <w:rsid w:val="00051D88"/>
    <w:rsid w:val="00054732"/>
    <w:rsid w:val="00054DA4"/>
    <w:rsid w:val="00055B4C"/>
    <w:rsid w:val="000618E9"/>
    <w:rsid w:val="000636D0"/>
    <w:rsid w:val="000636E3"/>
    <w:rsid w:val="00063BC2"/>
    <w:rsid w:val="000701F1"/>
    <w:rsid w:val="00071780"/>
    <w:rsid w:val="00072AD7"/>
    <w:rsid w:val="0007487C"/>
    <w:rsid w:val="00086389"/>
    <w:rsid w:val="00096E8E"/>
    <w:rsid w:val="000A3084"/>
    <w:rsid w:val="000A32C2"/>
    <w:rsid w:val="000A372B"/>
    <w:rsid w:val="000A3CE6"/>
    <w:rsid w:val="000A4919"/>
    <w:rsid w:val="000B5412"/>
    <w:rsid w:val="000B595D"/>
    <w:rsid w:val="000B6E53"/>
    <w:rsid w:val="000C3971"/>
    <w:rsid w:val="000C49C1"/>
    <w:rsid w:val="000D1743"/>
    <w:rsid w:val="000E4B0E"/>
    <w:rsid w:val="000E756F"/>
    <w:rsid w:val="00100FBA"/>
    <w:rsid w:val="00102345"/>
    <w:rsid w:val="00103D1D"/>
    <w:rsid w:val="001046A6"/>
    <w:rsid w:val="00106688"/>
    <w:rsid w:val="00107F09"/>
    <w:rsid w:val="00110A02"/>
    <w:rsid w:val="001134C7"/>
    <w:rsid w:val="00113CB8"/>
    <w:rsid w:val="00116AEE"/>
    <w:rsid w:val="0012151C"/>
    <w:rsid w:val="001249ED"/>
    <w:rsid w:val="00124AC6"/>
    <w:rsid w:val="001375AB"/>
    <w:rsid w:val="00137801"/>
    <w:rsid w:val="00141128"/>
    <w:rsid w:val="00144122"/>
    <w:rsid w:val="00151313"/>
    <w:rsid w:val="00154677"/>
    <w:rsid w:val="00155C46"/>
    <w:rsid w:val="001604E4"/>
    <w:rsid w:val="00160BB3"/>
    <w:rsid w:val="001653BC"/>
    <w:rsid w:val="00167916"/>
    <w:rsid w:val="00170482"/>
    <w:rsid w:val="00174E32"/>
    <w:rsid w:val="00187644"/>
    <w:rsid w:val="00187A55"/>
    <w:rsid w:val="0019039A"/>
    <w:rsid w:val="001A0829"/>
    <w:rsid w:val="001A1778"/>
    <w:rsid w:val="001A63E4"/>
    <w:rsid w:val="001B42FD"/>
    <w:rsid w:val="001B55E9"/>
    <w:rsid w:val="001C0761"/>
    <w:rsid w:val="001C2E8F"/>
    <w:rsid w:val="001D0F4C"/>
    <w:rsid w:val="001D26AB"/>
    <w:rsid w:val="001D2B81"/>
    <w:rsid w:val="001D55E3"/>
    <w:rsid w:val="001F4A7E"/>
    <w:rsid w:val="001F4B8C"/>
    <w:rsid w:val="001F61F3"/>
    <w:rsid w:val="001F79FA"/>
    <w:rsid w:val="0020054D"/>
    <w:rsid w:val="00223BC4"/>
    <w:rsid w:val="002243BB"/>
    <w:rsid w:val="0022685B"/>
    <w:rsid w:val="002305F4"/>
    <w:rsid w:val="0023205B"/>
    <w:rsid w:val="00232B0D"/>
    <w:rsid w:val="00240CEC"/>
    <w:rsid w:val="002504F7"/>
    <w:rsid w:val="0025644A"/>
    <w:rsid w:val="002604FF"/>
    <w:rsid w:val="0026486C"/>
    <w:rsid w:val="00267F71"/>
    <w:rsid w:val="0027100A"/>
    <w:rsid w:val="00273EE0"/>
    <w:rsid w:val="002824F6"/>
    <w:rsid w:val="00285F6A"/>
    <w:rsid w:val="00290E37"/>
    <w:rsid w:val="002949B4"/>
    <w:rsid w:val="002A6858"/>
    <w:rsid w:val="002B40DD"/>
    <w:rsid w:val="002D38AE"/>
    <w:rsid w:val="002D40D2"/>
    <w:rsid w:val="002D582A"/>
    <w:rsid w:val="002E07B0"/>
    <w:rsid w:val="002E4D6E"/>
    <w:rsid w:val="002E5ABF"/>
    <w:rsid w:val="002E7DAE"/>
    <w:rsid w:val="002E7DFC"/>
    <w:rsid w:val="002F06AA"/>
    <w:rsid w:val="002F1975"/>
    <w:rsid w:val="002F68A2"/>
    <w:rsid w:val="0030245A"/>
    <w:rsid w:val="0030261F"/>
    <w:rsid w:val="00303FC1"/>
    <w:rsid w:val="00305570"/>
    <w:rsid w:val="00305E85"/>
    <w:rsid w:val="0031189B"/>
    <w:rsid w:val="0031724E"/>
    <w:rsid w:val="003216DD"/>
    <w:rsid w:val="0032330D"/>
    <w:rsid w:val="00327F40"/>
    <w:rsid w:val="00333A1B"/>
    <w:rsid w:val="003514EE"/>
    <w:rsid w:val="003520B8"/>
    <w:rsid w:val="003536E9"/>
    <w:rsid w:val="003567AC"/>
    <w:rsid w:val="00363671"/>
    <w:rsid w:val="00363DEC"/>
    <w:rsid w:val="0036415E"/>
    <w:rsid w:val="00364EE3"/>
    <w:rsid w:val="00371D6E"/>
    <w:rsid w:val="003757E4"/>
    <w:rsid w:val="00375834"/>
    <w:rsid w:val="00384F96"/>
    <w:rsid w:val="00391B0C"/>
    <w:rsid w:val="003A0F9F"/>
    <w:rsid w:val="003A64EA"/>
    <w:rsid w:val="003A6F87"/>
    <w:rsid w:val="003B1091"/>
    <w:rsid w:val="003B2030"/>
    <w:rsid w:val="003B34B1"/>
    <w:rsid w:val="003B731A"/>
    <w:rsid w:val="003D0FAA"/>
    <w:rsid w:val="003E093C"/>
    <w:rsid w:val="003E108A"/>
    <w:rsid w:val="003F051A"/>
    <w:rsid w:val="003F17ED"/>
    <w:rsid w:val="003F1A56"/>
    <w:rsid w:val="003F548E"/>
    <w:rsid w:val="003F6F65"/>
    <w:rsid w:val="004004A8"/>
    <w:rsid w:val="004019E8"/>
    <w:rsid w:val="00404FD5"/>
    <w:rsid w:val="00416762"/>
    <w:rsid w:val="00416F63"/>
    <w:rsid w:val="00420A82"/>
    <w:rsid w:val="00425CC5"/>
    <w:rsid w:val="00425F6B"/>
    <w:rsid w:val="00431C4D"/>
    <w:rsid w:val="00434110"/>
    <w:rsid w:val="00434A7F"/>
    <w:rsid w:val="00440869"/>
    <w:rsid w:val="00444CCD"/>
    <w:rsid w:val="00447101"/>
    <w:rsid w:val="00451B54"/>
    <w:rsid w:val="00452D49"/>
    <w:rsid w:val="00453861"/>
    <w:rsid w:val="004541AF"/>
    <w:rsid w:val="00454E51"/>
    <w:rsid w:val="004861C0"/>
    <w:rsid w:val="00486DBB"/>
    <w:rsid w:val="00491960"/>
    <w:rsid w:val="00494FD7"/>
    <w:rsid w:val="004963B8"/>
    <w:rsid w:val="004A039B"/>
    <w:rsid w:val="004A1329"/>
    <w:rsid w:val="004B0FDB"/>
    <w:rsid w:val="004C1329"/>
    <w:rsid w:val="004C1A3D"/>
    <w:rsid w:val="004C3880"/>
    <w:rsid w:val="004D0F2F"/>
    <w:rsid w:val="004D179F"/>
    <w:rsid w:val="004D5B31"/>
    <w:rsid w:val="004D5DD6"/>
    <w:rsid w:val="004E2A7E"/>
    <w:rsid w:val="004E47E7"/>
    <w:rsid w:val="004F5D41"/>
    <w:rsid w:val="00500294"/>
    <w:rsid w:val="00502A9D"/>
    <w:rsid w:val="005147E1"/>
    <w:rsid w:val="00524661"/>
    <w:rsid w:val="00526C93"/>
    <w:rsid w:val="00535EA2"/>
    <w:rsid w:val="00537410"/>
    <w:rsid w:val="00542FD7"/>
    <w:rsid w:val="00544C7E"/>
    <w:rsid w:val="00550787"/>
    <w:rsid w:val="005565FF"/>
    <w:rsid w:val="00556DE6"/>
    <w:rsid w:val="00565AF6"/>
    <w:rsid w:val="00565B2C"/>
    <w:rsid w:val="00571C36"/>
    <w:rsid w:val="005729C5"/>
    <w:rsid w:val="005743AB"/>
    <w:rsid w:val="00577BC9"/>
    <w:rsid w:val="005816D5"/>
    <w:rsid w:val="00583B1A"/>
    <w:rsid w:val="005908A8"/>
    <w:rsid w:val="00591484"/>
    <w:rsid w:val="00591832"/>
    <w:rsid w:val="00592706"/>
    <w:rsid w:val="00592841"/>
    <w:rsid w:val="005947E0"/>
    <w:rsid w:val="005A0C1C"/>
    <w:rsid w:val="005B020F"/>
    <w:rsid w:val="005B4DEC"/>
    <w:rsid w:val="005B6FD0"/>
    <w:rsid w:val="005B745F"/>
    <w:rsid w:val="005B7CAB"/>
    <w:rsid w:val="005B7E45"/>
    <w:rsid w:val="005C6148"/>
    <w:rsid w:val="005D453C"/>
    <w:rsid w:val="005D6D85"/>
    <w:rsid w:val="005E342D"/>
    <w:rsid w:val="005E4CC3"/>
    <w:rsid w:val="0060105C"/>
    <w:rsid w:val="006044D5"/>
    <w:rsid w:val="00607268"/>
    <w:rsid w:val="00617ED3"/>
    <w:rsid w:val="0062110A"/>
    <w:rsid w:val="006229C8"/>
    <w:rsid w:val="00622FDC"/>
    <w:rsid w:val="00625020"/>
    <w:rsid w:val="00642F26"/>
    <w:rsid w:val="00643AF0"/>
    <w:rsid w:val="0064469D"/>
    <w:rsid w:val="00644BBE"/>
    <w:rsid w:val="00646898"/>
    <w:rsid w:val="0065274C"/>
    <w:rsid w:val="006548BA"/>
    <w:rsid w:val="00661FF1"/>
    <w:rsid w:val="00680E63"/>
    <w:rsid w:val="006819EC"/>
    <w:rsid w:val="0068330F"/>
    <w:rsid w:val="00686D14"/>
    <w:rsid w:val="00687ED7"/>
    <w:rsid w:val="006913D3"/>
    <w:rsid w:val="00696E29"/>
    <w:rsid w:val="006A4537"/>
    <w:rsid w:val="006B44DB"/>
    <w:rsid w:val="006B6FEB"/>
    <w:rsid w:val="006C144C"/>
    <w:rsid w:val="006C255A"/>
    <w:rsid w:val="006C5E59"/>
    <w:rsid w:val="006C6CE8"/>
    <w:rsid w:val="006C7E1B"/>
    <w:rsid w:val="006D2ACA"/>
    <w:rsid w:val="006D7546"/>
    <w:rsid w:val="006D7D5C"/>
    <w:rsid w:val="006E0F4E"/>
    <w:rsid w:val="006E65BE"/>
    <w:rsid w:val="006F0345"/>
    <w:rsid w:val="006F0469"/>
    <w:rsid w:val="006F2A78"/>
    <w:rsid w:val="006F2A7B"/>
    <w:rsid w:val="00702221"/>
    <w:rsid w:val="007040B6"/>
    <w:rsid w:val="0070430A"/>
    <w:rsid w:val="00705076"/>
    <w:rsid w:val="00707824"/>
    <w:rsid w:val="00711147"/>
    <w:rsid w:val="00712A43"/>
    <w:rsid w:val="00713486"/>
    <w:rsid w:val="00714447"/>
    <w:rsid w:val="007248B7"/>
    <w:rsid w:val="007277E3"/>
    <w:rsid w:val="00731A17"/>
    <w:rsid w:val="00733ECA"/>
    <w:rsid w:val="00734458"/>
    <w:rsid w:val="007419CF"/>
    <w:rsid w:val="007423FC"/>
    <w:rsid w:val="00744733"/>
    <w:rsid w:val="0074487E"/>
    <w:rsid w:val="00746273"/>
    <w:rsid w:val="0075424B"/>
    <w:rsid w:val="0077002B"/>
    <w:rsid w:val="00771302"/>
    <w:rsid w:val="00774E70"/>
    <w:rsid w:val="007757CD"/>
    <w:rsid w:val="00784D3E"/>
    <w:rsid w:val="00785C53"/>
    <w:rsid w:val="0078690A"/>
    <w:rsid w:val="00793B93"/>
    <w:rsid w:val="00794F3F"/>
    <w:rsid w:val="00796CEE"/>
    <w:rsid w:val="007A0DA1"/>
    <w:rsid w:val="007A23A6"/>
    <w:rsid w:val="007C0B2A"/>
    <w:rsid w:val="007C12CD"/>
    <w:rsid w:val="007C3582"/>
    <w:rsid w:val="007C4A89"/>
    <w:rsid w:val="007E0460"/>
    <w:rsid w:val="007E11C4"/>
    <w:rsid w:val="007F002A"/>
    <w:rsid w:val="007F28CF"/>
    <w:rsid w:val="007F47CE"/>
    <w:rsid w:val="007F6148"/>
    <w:rsid w:val="00801D6C"/>
    <w:rsid w:val="00802D3A"/>
    <w:rsid w:val="0080377B"/>
    <w:rsid w:val="00805F2F"/>
    <w:rsid w:val="00810885"/>
    <w:rsid w:val="00820FA7"/>
    <w:rsid w:val="008266E5"/>
    <w:rsid w:val="00827880"/>
    <w:rsid w:val="008357F4"/>
    <w:rsid w:val="00841B44"/>
    <w:rsid w:val="00843A8D"/>
    <w:rsid w:val="0084602D"/>
    <w:rsid w:val="00847A10"/>
    <w:rsid w:val="00853527"/>
    <w:rsid w:val="008539E7"/>
    <w:rsid w:val="00854018"/>
    <w:rsid w:val="0085479F"/>
    <w:rsid w:val="00854ABF"/>
    <w:rsid w:val="00857D8A"/>
    <w:rsid w:val="0086185C"/>
    <w:rsid w:val="00870017"/>
    <w:rsid w:val="00870965"/>
    <w:rsid w:val="00871F7F"/>
    <w:rsid w:val="00874175"/>
    <w:rsid w:val="00883CC4"/>
    <w:rsid w:val="008902B9"/>
    <w:rsid w:val="00890E2E"/>
    <w:rsid w:val="0089768F"/>
    <w:rsid w:val="008A64C3"/>
    <w:rsid w:val="008A6A55"/>
    <w:rsid w:val="008B5891"/>
    <w:rsid w:val="008B5A41"/>
    <w:rsid w:val="008B7784"/>
    <w:rsid w:val="008C228A"/>
    <w:rsid w:val="008D0920"/>
    <w:rsid w:val="008D49E4"/>
    <w:rsid w:val="008E179C"/>
    <w:rsid w:val="008E39BA"/>
    <w:rsid w:val="008E42D3"/>
    <w:rsid w:val="008E622A"/>
    <w:rsid w:val="008F50B2"/>
    <w:rsid w:val="008F6A44"/>
    <w:rsid w:val="0090557F"/>
    <w:rsid w:val="00905931"/>
    <w:rsid w:val="009101C9"/>
    <w:rsid w:val="00912288"/>
    <w:rsid w:val="00913FEC"/>
    <w:rsid w:val="0091416C"/>
    <w:rsid w:val="009316D2"/>
    <w:rsid w:val="00934406"/>
    <w:rsid w:val="009350CA"/>
    <w:rsid w:val="0093619F"/>
    <w:rsid w:val="009427E5"/>
    <w:rsid w:val="0094353D"/>
    <w:rsid w:val="0094535A"/>
    <w:rsid w:val="009454B7"/>
    <w:rsid w:val="0094790F"/>
    <w:rsid w:val="00947A29"/>
    <w:rsid w:val="0095235F"/>
    <w:rsid w:val="009554AF"/>
    <w:rsid w:val="00957C80"/>
    <w:rsid w:val="00957FE3"/>
    <w:rsid w:val="00961179"/>
    <w:rsid w:val="009613D8"/>
    <w:rsid w:val="00967670"/>
    <w:rsid w:val="00972650"/>
    <w:rsid w:val="00973966"/>
    <w:rsid w:val="00974275"/>
    <w:rsid w:val="0097544C"/>
    <w:rsid w:val="00976C3E"/>
    <w:rsid w:val="009804FC"/>
    <w:rsid w:val="00983ABF"/>
    <w:rsid w:val="00984884"/>
    <w:rsid w:val="00990227"/>
    <w:rsid w:val="009908FE"/>
    <w:rsid w:val="00995CBA"/>
    <w:rsid w:val="009963C2"/>
    <w:rsid w:val="0099678C"/>
    <w:rsid w:val="009A4DCE"/>
    <w:rsid w:val="009B0C96"/>
    <w:rsid w:val="009B0E87"/>
    <w:rsid w:val="009C222B"/>
    <w:rsid w:val="009C67A8"/>
    <w:rsid w:val="009D201B"/>
    <w:rsid w:val="009D5D9C"/>
    <w:rsid w:val="009D71FD"/>
    <w:rsid w:val="009E1678"/>
    <w:rsid w:val="009E2171"/>
    <w:rsid w:val="009F56CF"/>
    <w:rsid w:val="00A03F4C"/>
    <w:rsid w:val="00A06F53"/>
    <w:rsid w:val="00A16993"/>
    <w:rsid w:val="00A169CF"/>
    <w:rsid w:val="00A258FC"/>
    <w:rsid w:val="00A26A4C"/>
    <w:rsid w:val="00A275CF"/>
    <w:rsid w:val="00A37BE2"/>
    <w:rsid w:val="00A40068"/>
    <w:rsid w:val="00A535D4"/>
    <w:rsid w:val="00A55802"/>
    <w:rsid w:val="00A56972"/>
    <w:rsid w:val="00A56BCF"/>
    <w:rsid w:val="00A57815"/>
    <w:rsid w:val="00A60774"/>
    <w:rsid w:val="00A62F82"/>
    <w:rsid w:val="00A70CDC"/>
    <w:rsid w:val="00A7133D"/>
    <w:rsid w:val="00A769B4"/>
    <w:rsid w:val="00A76C0B"/>
    <w:rsid w:val="00A91D61"/>
    <w:rsid w:val="00A9587F"/>
    <w:rsid w:val="00A95ACB"/>
    <w:rsid w:val="00A95B87"/>
    <w:rsid w:val="00AA55FA"/>
    <w:rsid w:val="00AA6128"/>
    <w:rsid w:val="00AA6EB4"/>
    <w:rsid w:val="00AA7CCD"/>
    <w:rsid w:val="00AB16E1"/>
    <w:rsid w:val="00AB592B"/>
    <w:rsid w:val="00AB6CC5"/>
    <w:rsid w:val="00AC2D5B"/>
    <w:rsid w:val="00AD2B38"/>
    <w:rsid w:val="00AD3025"/>
    <w:rsid w:val="00AD36B2"/>
    <w:rsid w:val="00AE7DA3"/>
    <w:rsid w:val="00AF47AE"/>
    <w:rsid w:val="00AF54AA"/>
    <w:rsid w:val="00AF72FC"/>
    <w:rsid w:val="00AF7CA8"/>
    <w:rsid w:val="00B05964"/>
    <w:rsid w:val="00B11A9B"/>
    <w:rsid w:val="00B1566C"/>
    <w:rsid w:val="00B20E2D"/>
    <w:rsid w:val="00B32ABB"/>
    <w:rsid w:val="00B36557"/>
    <w:rsid w:val="00B41D92"/>
    <w:rsid w:val="00B41FD3"/>
    <w:rsid w:val="00B426D3"/>
    <w:rsid w:val="00B431DE"/>
    <w:rsid w:val="00B57BE9"/>
    <w:rsid w:val="00B611C3"/>
    <w:rsid w:val="00B6545D"/>
    <w:rsid w:val="00B65BEE"/>
    <w:rsid w:val="00B66843"/>
    <w:rsid w:val="00B7029F"/>
    <w:rsid w:val="00B70D03"/>
    <w:rsid w:val="00B72F7A"/>
    <w:rsid w:val="00B734AC"/>
    <w:rsid w:val="00B76691"/>
    <w:rsid w:val="00B803E7"/>
    <w:rsid w:val="00B8274B"/>
    <w:rsid w:val="00B82DD5"/>
    <w:rsid w:val="00B82E14"/>
    <w:rsid w:val="00B8523A"/>
    <w:rsid w:val="00B868AE"/>
    <w:rsid w:val="00B92D09"/>
    <w:rsid w:val="00BA4DDE"/>
    <w:rsid w:val="00BB479F"/>
    <w:rsid w:val="00BC286A"/>
    <w:rsid w:val="00BC396F"/>
    <w:rsid w:val="00BC655F"/>
    <w:rsid w:val="00BC7B6A"/>
    <w:rsid w:val="00BD030E"/>
    <w:rsid w:val="00BD0CEA"/>
    <w:rsid w:val="00BD2216"/>
    <w:rsid w:val="00BD49A9"/>
    <w:rsid w:val="00BD6C9D"/>
    <w:rsid w:val="00BD766D"/>
    <w:rsid w:val="00BD7C7A"/>
    <w:rsid w:val="00BE03AE"/>
    <w:rsid w:val="00BE1E62"/>
    <w:rsid w:val="00BE543F"/>
    <w:rsid w:val="00BE646B"/>
    <w:rsid w:val="00BE7776"/>
    <w:rsid w:val="00BF11AD"/>
    <w:rsid w:val="00BF7052"/>
    <w:rsid w:val="00C05FAB"/>
    <w:rsid w:val="00C13A11"/>
    <w:rsid w:val="00C147F9"/>
    <w:rsid w:val="00C14C68"/>
    <w:rsid w:val="00C21F09"/>
    <w:rsid w:val="00C24AB5"/>
    <w:rsid w:val="00C307BC"/>
    <w:rsid w:val="00C320F9"/>
    <w:rsid w:val="00C3686E"/>
    <w:rsid w:val="00C4294E"/>
    <w:rsid w:val="00C474AD"/>
    <w:rsid w:val="00C51D2F"/>
    <w:rsid w:val="00C56025"/>
    <w:rsid w:val="00C57408"/>
    <w:rsid w:val="00C620F0"/>
    <w:rsid w:val="00C658AB"/>
    <w:rsid w:val="00C670B6"/>
    <w:rsid w:val="00C678EB"/>
    <w:rsid w:val="00C76817"/>
    <w:rsid w:val="00C82D1D"/>
    <w:rsid w:val="00C925D9"/>
    <w:rsid w:val="00C92DA3"/>
    <w:rsid w:val="00C9531B"/>
    <w:rsid w:val="00C96957"/>
    <w:rsid w:val="00C970AE"/>
    <w:rsid w:val="00CA05BC"/>
    <w:rsid w:val="00CA1879"/>
    <w:rsid w:val="00CA29CB"/>
    <w:rsid w:val="00CA348A"/>
    <w:rsid w:val="00CB2CE6"/>
    <w:rsid w:val="00CB508B"/>
    <w:rsid w:val="00CC154F"/>
    <w:rsid w:val="00CC2B71"/>
    <w:rsid w:val="00CC7A2B"/>
    <w:rsid w:val="00CD6866"/>
    <w:rsid w:val="00CE30ED"/>
    <w:rsid w:val="00CF08BB"/>
    <w:rsid w:val="00CF270A"/>
    <w:rsid w:val="00CF3A2D"/>
    <w:rsid w:val="00CF79EA"/>
    <w:rsid w:val="00D1009A"/>
    <w:rsid w:val="00D11F95"/>
    <w:rsid w:val="00D1233E"/>
    <w:rsid w:val="00D2006C"/>
    <w:rsid w:val="00D30E68"/>
    <w:rsid w:val="00D40BE0"/>
    <w:rsid w:val="00D55FAA"/>
    <w:rsid w:val="00D565DC"/>
    <w:rsid w:val="00D566AD"/>
    <w:rsid w:val="00D56974"/>
    <w:rsid w:val="00D60C89"/>
    <w:rsid w:val="00D6169D"/>
    <w:rsid w:val="00D61733"/>
    <w:rsid w:val="00D61996"/>
    <w:rsid w:val="00D651F4"/>
    <w:rsid w:val="00D66327"/>
    <w:rsid w:val="00D7090B"/>
    <w:rsid w:val="00D7489C"/>
    <w:rsid w:val="00D8122D"/>
    <w:rsid w:val="00D9415C"/>
    <w:rsid w:val="00D951AB"/>
    <w:rsid w:val="00D965D9"/>
    <w:rsid w:val="00D9771F"/>
    <w:rsid w:val="00D97EAD"/>
    <w:rsid w:val="00DA14CB"/>
    <w:rsid w:val="00DA29E0"/>
    <w:rsid w:val="00DA469E"/>
    <w:rsid w:val="00DA4B9C"/>
    <w:rsid w:val="00DA5402"/>
    <w:rsid w:val="00DB5486"/>
    <w:rsid w:val="00DB7675"/>
    <w:rsid w:val="00DC00BC"/>
    <w:rsid w:val="00DC7959"/>
    <w:rsid w:val="00DD0BDA"/>
    <w:rsid w:val="00DE22CA"/>
    <w:rsid w:val="00DE39A8"/>
    <w:rsid w:val="00DF0B9D"/>
    <w:rsid w:val="00E00367"/>
    <w:rsid w:val="00E04B55"/>
    <w:rsid w:val="00E07E91"/>
    <w:rsid w:val="00E13D77"/>
    <w:rsid w:val="00E17B20"/>
    <w:rsid w:val="00E22035"/>
    <w:rsid w:val="00E23BB7"/>
    <w:rsid w:val="00E25DCD"/>
    <w:rsid w:val="00E269E1"/>
    <w:rsid w:val="00E275FF"/>
    <w:rsid w:val="00E35A70"/>
    <w:rsid w:val="00E40A3A"/>
    <w:rsid w:val="00E446EF"/>
    <w:rsid w:val="00E45F13"/>
    <w:rsid w:val="00E510BC"/>
    <w:rsid w:val="00E517B4"/>
    <w:rsid w:val="00E52BA4"/>
    <w:rsid w:val="00E54D6E"/>
    <w:rsid w:val="00E61256"/>
    <w:rsid w:val="00E6794F"/>
    <w:rsid w:val="00E71A1D"/>
    <w:rsid w:val="00E73CB2"/>
    <w:rsid w:val="00E755A0"/>
    <w:rsid w:val="00E77821"/>
    <w:rsid w:val="00E81627"/>
    <w:rsid w:val="00E8247B"/>
    <w:rsid w:val="00E828E0"/>
    <w:rsid w:val="00E839BA"/>
    <w:rsid w:val="00E8428A"/>
    <w:rsid w:val="00E8569B"/>
    <w:rsid w:val="00E8601F"/>
    <w:rsid w:val="00E90D84"/>
    <w:rsid w:val="00E9510C"/>
    <w:rsid w:val="00E9632E"/>
    <w:rsid w:val="00EA1D3F"/>
    <w:rsid w:val="00EA59B8"/>
    <w:rsid w:val="00EB5680"/>
    <w:rsid w:val="00EC2DF9"/>
    <w:rsid w:val="00EC3480"/>
    <w:rsid w:val="00ED0035"/>
    <w:rsid w:val="00ED2D7C"/>
    <w:rsid w:val="00ED46FA"/>
    <w:rsid w:val="00EE30F6"/>
    <w:rsid w:val="00EE6E36"/>
    <w:rsid w:val="00EF5161"/>
    <w:rsid w:val="00EF53F8"/>
    <w:rsid w:val="00EF7516"/>
    <w:rsid w:val="00F016BC"/>
    <w:rsid w:val="00F0660B"/>
    <w:rsid w:val="00F07D5E"/>
    <w:rsid w:val="00F123AE"/>
    <w:rsid w:val="00F14298"/>
    <w:rsid w:val="00F16C91"/>
    <w:rsid w:val="00F17362"/>
    <w:rsid w:val="00F173B8"/>
    <w:rsid w:val="00F21EB9"/>
    <w:rsid w:val="00F23D2C"/>
    <w:rsid w:val="00F24057"/>
    <w:rsid w:val="00F24896"/>
    <w:rsid w:val="00F258AE"/>
    <w:rsid w:val="00F26D55"/>
    <w:rsid w:val="00F32B93"/>
    <w:rsid w:val="00F50CBF"/>
    <w:rsid w:val="00F52DAE"/>
    <w:rsid w:val="00F54FE6"/>
    <w:rsid w:val="00F5551A"/>
    <w:rsid w:val="00F73331"/>
    <w:rsid w:val="00F7524A"/>
    <w:rsid w:val="00F86421"/>
    <w:rsid w:val="00F87174"/>
    <w:rsid w:val="00F91D37"/>
    <w:rsid w:val="00F93170"/>
    <w:rsid w:val="00F951D1"/>
    <w:rsid w:val="00F9610D"/>
    <w:rsid w:val="00FB59DB"/>
    <w:rsid w:val="00FB657F"/>
    <w:rsid w:val="00FC1344"/>
    <w:rsid w:val="00FC1A03"/>
    <w:rsid w:val="00FC2132"/>
    <w:rsid w:val="00FE4C14"/>
    <w:rsid w:val="00FE59CF"/>
    <w:rsid w:val="00FE7D09"/>
    <w:rsid w:val="00FF1C65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33FBF7AD"/>
  <w15:docId w15:val="{24938D07-C17E-4748-B362-81E711DA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de-CH" w:eastAsia="en-US" w:bidi="ar-SA"/>
      </w:rPr>
    </w:rPrDefault>
    <w:pPrDefault>
      <w:pPr>
        <w:spacing w:line="27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9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79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79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 w:unhideWhenUsed="1"/>
    <w:lsdException w:name="Subtle Reference" w:semiHidden="1" w:uiPriority="3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479F"/>
  </w:style>
  <w:style w:type="paragraph" w:styleId="berschrift1">
    <w:name w:val="heading 1"/>
    <w:basedOn w:val="Standard"/>
    <w:next w:val="Standard"/>
    <w:link w:val="berschrift1Zchn"/>
    <w:uiPriority w:val="9"/>
    <w:qFormat/>
    <w:rsid w:val="009554AF"/>
    <w:pPr>
      <w:keepNext/>
      <w:keepLines/>
      <w:spacing w:before="480" w:after="120"/>
      <w:outlineLvl w:val="0"/>
    </w:pPr>
    <w:rPr>
      <w:rFonts w:asciiTheme="majorHAnsi" w:eastAsiaTheme="majorEastAsia" w:hAnsiTheme="majorHAnsi" w:cstheme="majorBidi"/>
      <w:b/>
      <w:bCs/>
      <w:color w:val="213A8F" w:themeColor="accent1"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554AF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/>
      <w:bCs/>
      <w:color w:val="213A8F" w:themeColor="accent1"/>
      <w:szCs w:val="21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554AF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213A8F" w:themeColor="accent1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9554AF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b/>
      <w:iCs/>
      <w:color w:val="213A8F" w:themeColor="accent1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B426D3"/>
    <w:pPr>
      <w:keepNext/>
      <w:keepLines/>
      <w:spacing w:before="12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E510BC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E510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796C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796C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371D6E"/>
    <w:rPr>
      <w:rFonts w:asciiTheme="minorHAnsi" w:hAnsiTheme="minorHAnsi" w:cstheme="minorBidi"/>
      <w:color w:val="213A8F" w:themeColor="accent1"/>
      <w:u w:val="none" w:color="213A8F" w:themeColor="accent1"/>
    </w:rPr>
  </w:style>
  <w:style w:type="paragraph" w:styleId="Kopfzeile">
    <w:name w:val="header"/>
    <w:basedOn w:val="Standard"/>
    <w:link w:val="KopfzeileZchn"/>
    <w:uiPriority w:val="79"/>
    <w:semiHidden/>
    <w:rsid w:val="00CD6866"/>
    <w:pPr>
      <w:tabs>
        <w:tab w:val="left" w:pos="1985"/>
        <w:tab w:val="left" w:pos="3828"/>
        <w:tab w:val="center" w:pos="4536"/>
      </w:tabs>
      <w:jc w:val="righ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79"/>
    <w:semiHidden/>
    <w:rsid w:val="0003068A"/>
    <w:rPr>
      <w:sz w:val="15"/>
    </w:rPr>
  </w:style>
  <w:style w:type="paragraph" w:styleId="Fuzeile">
    <w:name w:val="footer"/>
    <w:basedOn w:val="Kopfzeile"/>
    <w:link w:val="FuzeileZchn"/>
    <w:uiPriority w:val="80"/>
    <w:semiHidden/>
    <w:rsid w:val="00416762"/>
    <w:pPr>
      <w:tabs>
        <w:tab w:val="clear" w:pos="4536"/>
      </w:tabs>
      <w:jc w:val="left"/>
    </w:pPr>
  </w:style>
  <w:style w:type="character" w:customStyle="1" w:styleId="FuzeileZchn">
    <w:name w:val="Fußzeile Zchn"/>
    <w:basedOn w:val="Absatz-Standardschriftart"/>
    <w:link w:val="Fuzeile"/>
    <w:uiPriority w:val="80"/>
    <w:semiHidden/>
    <w:rsid w:val="0003068A"/>
    <w:rPr>
      <w:sz w:val="15"/>
    </w:rPr>
  </w:style>
  <w:style w:type="paragraph" w:customStyle="1" w:styleId="EinfAbs">
    <w:name w:val="[Einf. Abs.]"/>
    <w:basedOn w:val="Standard"/>
    <w:uiPriority w:val="99"/>
    <w:semiHidden/>
    <w:rsid w:val="00F91D37"/>
    <w:pPr>
      <w:widowControl w:val="0"/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semiHidden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99"/>
    <w:semiHidden/>
    <w:rsid w:val="009C67A8"/>
    <w:pPr>
      <w:numPr>
        <w:numId w:val="1"/>
      </w:numPr>
    </w:pPr>
  </w:style>
  <w:style w:type="paragraph" w:styleId="Aufzhlungszeichen2">
    <w:name w:val="List Bullet 2"/>
    <w:basedOn w:val="Listenabsatz"/>
    <w:uiPriority w:val="99"/>
    <w:semiHidden/>
    <w:rsid w:val="009C67A8"/>
    <w:pPr>
      <w:numPr>
        <w:ilvl w:val="1"/>
        <w:numId w:val="1"/>
      </w:numPr>
      <w:tabs>
        <w:tab w:val="num" w:pos="360"/>
      </w:tabs>
      <w:ind w:left="720" w:firstLine="0"/>
    </w:pPr>
  </w:style>
  <w:style w:type="paragraph" w:styleId="Aufzhlungszeichen3">
    <w:name w:val="List Bullet 3"/>
    <w:basedOn w:val="Listenabsatz"/>
    <w:uiPriority w:val="99"/>
    <w:semiHidden/>
    <w:rsid w:val="009C67A8"/>
    <w:pPr>
      <w:numPr>
        <w:ilvl w:val="2"/>
        <w:numId w:val="1"/>
      </w:numPr>
    </w:pPr>
  </w:style>
  <w:style w:type="table" w:styleId="Tabellenraster">
    <w:name w:val="Table Grid"/>
    <w:basedOn w:val="NormaleTabelle"/>
    <w:uiPriority w:val="59"/>
    <w:rsid w:val="00B66843"/>
    <w:pPr>
      <w:spacing w:line="240" w:lineRule="auto"/>
    </w:pPr>
    <w:tblPr>
      <w:tblBorders>
        <w:top w:val="single" w:sz="6" w:space="0" w:color="213A8F" w:themeColor="accent1"/>
        <w:bottom w:val="single" w:sz="6" w:space="0" w:color="213A8F" w:themeColor="accent1"/>
        <w:insideH w:val="single" w:sz="6" w:space="0" w:color="213A8F" w:themeColor="accent1"/>
        <w:insideV w:val="single" w:sz="6" w:space="0" w:color="213A8F" w:themeColor="accent1"/>
      </w:tblBorders>
      <w:tblCellMar>
        <w:top w:w="28" w:type="dxa"/>
        <w:left w:w="28" w:type="dxa"/>
        <w:bottom w:w="28" w:type="dxa"/>
        <w:right w:w="57" w:type="dxa"/>
      </w:tblCellMar>
    </w:tblPr>
    <w:tblStylePr w:type="firstRow">
      <w:rPr>
        <w:rFonts w:asciiTheme="majorHAnsi" w:hAnsiTheme="majorHAnsi"/>
        <w:b/>
        <w:color w:val="auto"/>
        <w:sz w:val="20"/>
      </w:rPr>
      <w:tblPr/>
      <w:tcPr>
        <w:tcBorders>
          <w:top w:val="nil"/>
          <w:left w:val="nil"/>
          <w:bottom w:val="single" w:sz="4" w:space="0" w:color="213A8F" w:themeColor="accent1"/>
          <w:right w:val="nil"/>
          <w:insideH w:val="nil"/>
          <w:insideV w:val="single" w:sz="4" w:space="0" w:color="213A8F" w:themeColor="accent1"/>
          <w:tl2br w:val="nil"/>
          <w:tr2bl w:val="nil"/>
        </w:tcBorders>
      </w:tcPr>
    </w:tblStylePr>
    <w:tblStylePr w:type="lastRow">
      <w:rPr>
        <w:rFonts w:asciiTheme="majorHAnsi" w:hAnsiTheme="majorHAnsi"/>
        <w:b w:val="0"/>
        <w:color w:val="auto"/>
        <w:sz w:val="20"/>
      </w:rPr>
    </w:tblStylePr>
    <w:tblStylePr w:type="firstCol">
      <w:rPr>
        <w:rFonts w:asciiTheme="majorHAnsi" w:hAnsiTheme="majorHAnsi"/>
        <w:b w:val="0"/>
        <w:color w:val="auto"/>
        <w:sz w:val="20"/>
      </w:rPr>
    </w:tblStylePr>
    <w:tblStylePr w:type="lastCol">
      <w:rPr>
        <w:rFonts w:asciiTheme="minorHAnsi" w:hAnsiTheme="minorHAnsi"/>
        <w:b/>
        <w:sz w:val="20"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9554AF"/>
    <w:rPr>
      <w:rFonts w:asciiTheme="majorHAnsi" w:eastAsiaTheme="majorEastAsia" w:hAnsiTheme="majorHAnsi" w:cstheme="majorBidi"/>
      <w:b/>
      <w:bCs/>
      <w:color w:val="213A8F" w:themeColor="accent1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54AF"/>
    <w:rPr>
      <w:rFonts w:asciiTheme="majorHAnsi" w:eastAsiaTheme="majorEastAsia" w:hAnsiTheme="majorHAnsi" w:cstheme="majorBidi"/>
      <w:b/>
      <w:bCs/>
      <w:color w:val="213A8F" w:themeColor="accent1"/>
      <w:szCs w:val="21"/>
    </w:rPr>
  </w:style>
  <w:style w:type="paragraph" w:styleId="Titel">
    <w:name w:val="Title"/>
    <w:basedOn w:val="Standard"/>
    <w:next w:val="Standard"/>
    <w:link w:val="TitelZchn"/>
    <w:uiPriority w:val="11"/>
    <w:qFormat/>
    <w:rsid w:val="00D2006C"/>
    <w:pPr>
      <w:spacing w:after="300"/>
      <w:contextualSpacing/>
    </w:pPr>
    <w:rPr>
      <w:rFonts w:asciiTheme="majorHAnsi" w:eastAsiaTheme="majorEastAsia" w:hAnsiTheme="majorHAnsi" w:cstheme="majorBidi"/>
      <w:b/>
      <w:color w:val="213A8F" w:themeColor="accent1"/>
      <w:kern w:val="28"/>
      <w:sz w:val="32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D2006C"/>
    <w:rPr>
      <w:rFonts w:asciiTheme="majorHAnsi" w:eastAsiaTheme="majorEastAsia" w:hAnsiTheme="majorHAnsi" w:cstheme="majorBidi"/>
      <w:b/>
      <w:color w:val="213A8F" w:themeColor="accent1"/>
      <w:kern w:val="28"/>
      <w:sz w:val="32"/>
      <w:szCs w:val="52"/>
    </w:rPr>
  </w:style>
  <w:style w:type="paragraph" w:customStyle="1" w:styleId="Brieftitel">
    <w:name w:val="Brieftitel"/>
    <w:basedOn w:val="Standard"/>
    <w:link w:val="BrieftitelZchn"/>
    <w:uiPriority w:val="14"/>
    <w:semiHidden/>
    <w:rsid w:val="00451B54"/>
    <w:pPr>
      <w:spacing w:after="54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semiHidden/>
    <w:rsid w:val="002305F4"/>
    <w:rPr>
      <w:rFonts w:asciiTheme="majorHAnsi" w:hAnsiTheme="majorHAnsi"/>
      <w:b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pacing w:val="2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9554AF"/>
    <w:rPr>
      <w:rFonts w:asciiTheme="majorHAnsi" w:eastAsiaTheme="majorEastAsia" w:hAnsiTheme="majorHAnsi" w:cstheme="majorBidi"/>
      <w:b/>
      <w:color w:val="213A8F" w:themeColor="accent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554AF"/>
    <w:rPr>
      <w:rFonts w:asciiTheme="majorHAnsi" w:eastAsiaTheme="majorEastAsia" w:hAnsiTheme="majorHAnsi" w:cstheme="majorBidi"/>
      <w:b/>
      <w:iCs/>
      <w:color w:val="213A8F" w:themeColor="accent1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651F4"/>
    <w:rPr>
      <w:rFonts w:asciiTheme="majorHAnsi" w:eastAsiaTheme="majorEastAsia" w:hAnsiTheme="majorHAnsi" w:cstheme="majorBidi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1996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1996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19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19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ufzhlung1">
    <w:name w:val="Aufzählung 1"/>
    <w:basedOn w:val="Listenabsatz"/>
    <w:uiPriority w:val="2"/>
    <w:qFormat/>
    <w:rsid w:val="00D951AB"/>
    <w:pPr>
      <w:numPr>
        <w:numId w:val="2"/>
      </w:numPr>
      <w:spacing w:before="120" w:after="120"/>
    </w:pPr>
  </w:style>
  <w:style w:type="paragraph" w:customStyle="1" w:styleId="Traktandum-Titel2">
    <w:name w:val="Traktandum-Titel 2"/>
    <w:basedOn w:val="Aufzhlung1"/>
    <w:next w:val="Traktandum-Text"/>
    <w:uiPriority w:val="18"/>
    <w:rsid w:val="00D2006C"/>
    <w:pPr>
      <w:numPr>
        <w:ilvl w:val="1"/>
        <w:numId w:val="4"/>
      </w:numPr>
      <w:tabs>
        <w:tab w:val="left" w:pos="7938"/>
      </w:tabs>
      <w:spacing w:before="0" w:after="0"/>
      <w:ind w:left="850" w:right="851" w:hanging="425"/>
    </w:pPr>
    <w:rPr>
      <w:b/>
    </w:rPr>
  </w:style>
  <w:style w:type="paragraph" w:customStyle="1" w:styleId="Traktandum-Titel1">
    <w:name w:val="Traktandum-Titel 1"/>
    <w:basedOn w:val="Aufzhlung1"/>
    <w:next w:val="Traktandum-Text"/>
    <w:uiPriority w:val="18"/>
    <w:rsid w:val="00D2006C"/>
    <w:pPr>
      <w:numPr>
        <w:numId w:val="4"/>
      </w:numPr>
      <w:tabs>
        <w:tab w:val="left" w:pos="7938"/>
      </w:tabs>
      <w:spacing w:before="0" w:after="0"/>
    </w:pPr>
    <w:rPr>
      <w:rFonts w:asciiTheme="majorHAnsi" w:hAnsiTheme="majorHAnsi"/>
      <w:b/>
    </w:rPr>
  </w:style>
  <w:style w:type="paragraph" w:customStyle="1" w:styleId="Anleitung">
    <w:name w:val="Anleitung"/>
    <w:basedOn w:val="Standard"/>
    <w:uiPriority w:val="98"/>
    <w:semiHidden/>
    <w:rsid w:val="00625020"/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75"/>
    <w:semiHidden/>
    <w:rsid w:val="00371D6E"/>
    <w:rPr>
      <w:rFonts w:asciiTheme="minorHAnsi" w:hAnsiTheme="minorHAnsi" w:cstheme="minorBidi"/>
      <w:color w:val="213A8F" w:themeColor="accent1"/>
      <w:u w:val="none" w:color="213A8F" w:themeColor="accent1"/>
    </w:rPr>
  </w:style>
  <w:style w:type="paragraph" w:styleId="Untertitel">
    <w:name w:val="Subtitle"/>
    <w:basedOn w:val="Standard"/>
    <w:next w:val="Standard"/>
    <w:link w:val="UntertitelZchn"/>
    <w:uiPriority w:val="12"/>
    <w:rsid w:val="00F7524A"/>
    <w:pPr>
      <w:numPr>
        <w:ilvl w:val="1"/>
      </w:numPr>
    </w:pPr>
    <w:rPr>
      <w:rFonts w:eastAsiaTheme="minorEastAsia"/>
      <w:color w:val="000000" w:themeColor="text1"/>
      <w:sz w:val="28"/>
      <w:szCs w:val="52"/>
    </w:rPr>
  </w:style>
  <w:style w:type="character" w:customStyle="1" w:styleId="UntertitelZchn">
    <w:name w:val="Untertitel Zchn"/>
    <w:basedOn w:val="Absatz-Standardschriftart"/>
    <w:link w:val="Untertitel"/>
    <w:uiPriority w:val="12"/>
    <w:rsid w:val="00F7524A"/>
    <w:rPr>
      <w:rFonts w:eastAsiaTheme="minorEastAsia"/>
      <w:color w:val="000000" w:themeColor="text1"/>
      <w:sz w:val="28"/>
      <w:szCs w:val="52"/>
    </w:rPr>
  </w:style>
  <w:style w:type="paragraph" w:styleId="Datum">
    <w:name w:val="Date"/>
    <w:basedOn w:val="Standard"/>
    <w:next w:val="Standard"/>
    <w:link w:val="DatumZchn"/>
    <w:uiPriority w:val="15"/>
    <w:semiHidden/>
    <w:rsid w:val="00451B54"/>
    <w:pPr>
      <w:spacing w:before="340" w:after="80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2305F4"/>
  </w:style>
  <w:style w:type="paragraph" w:styleId="Funotentext">
    <w:name w:val="footnote text"/>
    <w:basedOn w:val="Standard"/>
    <w:link w:val="FunotentextZchn"/>
    <w:uiPriority w:val="79"/>
    <w:semiHidden/>
    <w:unhideWhenUsed/>
    <w:rsid w:val="00494FD7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79"/>
    <w:semiHidden/>
    <w:rsid w:val="00494FD7"/>
    <w:rPr>
      <w:sz w:val="16"/>
      <w:szCs w:val="20"/>
    </w:rPr>
  </w:style>
  <w:style w:type="character" w:styleId="Funotenzeichen">
    <w:name w:val="footnote reference"/>
    <w:basedOn w:val="Absatz-Standardschriftart"/>
    <w:uiPriority w:val="79"/>
    <w:semiHidden/>
    <w:unhideWhenUsed/>
    <w:rsid w:val="00642F26"/>
    <w:rPr>
      <w:vertAlign w:val="superscript"/>
    </w:rPr>
  </w:style>
  <w:style w:type="paragraph" w:styleId="Endnotentext">
    <w:name w:val="endnote text"/>
    <w:basedOn w:val="Funotentext"/>
    <w:link w:val="EndnotentextZchn"/>
    <w:uiPriority w:val="9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2151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3E093C"/>
    <w:pPr>
      <w:numPr>
        <w:ilvl w:val="1"/>
      </w:numPr>
    </w:pPr>
  </w:style>
  <w:style w:type="paragraph" w:customStyle="1" w:styleId="Aufzhlung3">
    <w:name w:val="Aufzählung 3"/>
    <w:basedOn w:val="Aufzhlung1"/>
    <w:uiPriority w:val="2"/>
    <w:rsid w:val="00DA4B9C"/>
    <w:pPr>
      <w:numPr>
        <w:ilvl w:val="2"/>
      </w:numPr>
      <w:ind w:left="794" w:hanging="227"/>
    </w:pPr>
  </w:style>
  <w:style w:type="paragraph" w:styleId="Beschriftung">
    <w:name w:val="caption"/>
    <w:basedOn w:val="Standard"/>
    <w:next w:val="Standard"/>
    <w:uiPriority w:val="35"/>
    <w:rsid w:val="00FC1344"/>
    <w:pPr>
      <w:spacing w:before="60" w:after="270"/>
    </w:pPr>
    <w:rPr>
      <w:iCs/>
      <w:sz w:val="16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DB7675"/>
    <w:pPr>
      <w:spacing w:before="240"/>
      <w:outlineLvl w:val="9"/>
    </w:pPr>
    <w:rPr>
      <w:bCs w:val="0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001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0017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qFormat/>
    <w:rsid w:val="00E8428A"/>
    <w:pPr>
      <w:jc w:val="right"/>
    </w:pPr>
  </w:style>
  <w:style w:type="paragraph" w:customStyle="1" w:styleId="berschrift1nummeriert">
    <w:name w:val="Überschrift 1 nummeriert"/>
    <w:basedOn w:val="berschrift1"/>
    <w:next w:val="Standard"/>
    <w:uiPriority w:val="10"/>
    <w:qFormat/>
    <w:rsid w:val="00F32B93"/>
    <w:pPr>
      <w:numPr>
        <w:numId w:val="8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F32B93"/>
    <w:pPr>
      <w:numPr>
        <w:ilvl w:val="1"/>
        <w:numId w:val="8"/>
      </w:numPr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9554AF"/>
    <w:pPr>
      <w:numPr>
        <w:ilvl w:val="2"/>
        <w:numId w:val="8"/>
      </w:numPr>
      <w:tabs>
        <w:tab w:val="left" w:pos="851"/>
      </w:tabs>
    </w:pPr>
  </w:style>
  <w:style w:type="paragraph" w:customStyle="1" w:styleId="berschrift4nummeriert">
    <w:name w:val="Überschrift 4 nummeriert"/>
    <w:basedOn w:val="berschrift4"/>
    <w:next w:val="Standard"/>
    <w:uiPriority w:val="10"/>
    <w:semiHidden/>
    <w:qFormat/>
    <w:rsid w:val="00B426D3"/>
    <w:pPr>
      <w:numPr>
        <w:ilvl w:val="3"/>
        <w:numId w:val="8"/>
      </w:numPr>
      <w:tabs>
        <w:tab w:val="left" w:pos="1134"/>
      </w:tabs>
    </w:pPr>
  </w:style>
  <w:style w:type="paragraph" w:styleId="Verzeichnis1">
    <w:name w:val="toc 1"/>
    <w:basedOn w:val="Standard"/>
    <w:next w:val="Standard"/>
    <w:autoRedefine/>
    <w:uiPriority w:val="39"/>
    <w:semiHidden/>
    <w:rsid w:val="00C670B6"/>
    <w:pPr>
      <w:tabs>
        <w:tab w:val="right" w:leader="dot" w:pos="8364"/>
      </w:tabs>
      <w:spacing w:before="120"/>
      <w:ind w:left="567" w:hanging="567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semiHidden/>
    <w:rsid w:val="00C670B6"/>
    <w:pPr>
      <w:tabs>
        <w:tab w:val="right" w:leader="dot" w:pos="8364"/>
      </w:tabs>
      <w:ind w:left="1134" w:hanging="567"/>
    </w:pPr>
  </w:style>
  <w:style w:type="paragraph" w:styleId="Verzeichnis3">
    <w:name w:val="toc 3"/>
    <w:basedOn w:val="Standard"/>
    <w:next w:val="Standard"/>
    <w:autoRedefine/>
    <w:uiPriority w:val="39"/>
    <w:semiHidden/>
    <w:rsid w:val="002949B4"/>
    <w:pPr>
      <w:tabs>
        <w:tab w:val="right" w:leader="dot" w:pos="9637"/>
      </w:tabs>
      <w:ind w:left="1701" w:hanging="567"/>
    </w:pPr>
  </w:style>
  <w:style w:type="paragraph" w:styleId="StandardWeb">
    <w:name w:val="Normal (Web)"/>
    <w:basedOn w:val="Standard"/>
    <w:uiPriority w:val="99"/>
    <w:semiHidden/>
    <w:unhideWhenUsed/>
    <w:rsid w:val="00BE1E6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857D8A"/>
  </w:style>
  <w:style w:type="paragraph" w:customStyle="1" w:styleId="Absenderzeile">
    <w:name w:val="Absenderzeile"/>
    <w:basedOn w:val="Standard"/>
    <w:uiPriority w:val="84"/>
    <w:semiHidden/>
    <w:qFormat/>
    <w:rsid w:val="007C4A89"/>
    <w:pPr>
      <w:pBdr>
        <w:bottom w:val="single" w:sz="2" w:space="0" w:color="auto"/>
      </w:pBdr>
      <w:tabs>
        <w:tab w:val="right" w:pos="567"/>
        <w:tab w:val="right" w:pos="851"/>
        <w:tab w:val="right" w:pos="4019"/>
      </w:tabs>
    </w:pPr>
    <w:rPr>
      <w:sz w:val="12"/>
    </w:rPr>
  </w:style>
  <w:style w:type="paragraph" w:customStyle="1" w:styleId="Nummerierung1">
    <w:name w:val="Nummerierung 1"/>
    <w:basedOn w:val="Standard"/>
    <w:uiPriority w:val="3"/>
    <w:qFormat/>
    <w:rsid w:val="0027100A"/>
    <w:pPr>
      <w:numPr>
        <w:ilvl w:val="5"/>
        <w:numId w:val="3"/>
      </w:numPr>
      <w:contextualSpacing/>
    </w:pPr>
  </w:style>
  <w:style w:type="paragraph" w:customStyle="1" w:styleId="Nummerierung2">
    <w:name w:val="Nummerierung 2"/>
    <w:basedOn w:val="Nummerierung1"/>
    <w:uiPriority w:val="3"/>
    <w:qFormat/>
    <w:rsid w:val="00B72F7A"/>
    <w:pPr>
      <w:numPr>
        <w:ilvl w:val="6"/>
      </w:numPr>
    </w:pPr>
  </w:style>
  <w:style w:type="character" w:styleId="Seitenzahl">
    <w:name w:val="page number"/>
    <w:basedOn w:val="FuzeileZchn"/>
    <w:uiPriority w:val="99"/>
    <w:semiHidden/>
    <w:rsid w:val="00983ABF"/>
    <w:rPr>
      <w:rFonts w:asciiTheme="minorHAnsi" w:hAnsiTheme="minorHAnsi"/>
      <w:sz w:val="15"/>
    </w:rPr>
  </w:style>
  <w:style w:type="paragraph" w:customStyle="1" w:styleId="Kostentrger">
    <w:name w:val="Kostenträger"/>
    <w:basedOn w:val="Standard"/>
    <w:next w:val="Standard"/>
    <w:uiPriority w:val="79"/>
    <w:semiHidden/>
    <w:rsid w:val="00B611C3"/>
    <w:pPr>
      <w:spacing w:after="720"/>
    </w:pPr>
    <w:rPr>
      <w:sz w:val="14"/>
      <w:szCs w:val="14"/>
    </w:rPr>
  </w:style>
  <w:style w:type="character" w:styleId="Platzhaltertext">
    <w:name w:val="Placeholder Text"/>
    <w:basedOn w:val="Absatz-Standardschriftart"/>
    <w:uiPriority w:val="79"/>
    <w:semiHidden/>
    <w:rsid w:val="004E2A7E"/>
    <w:rPr>
      <w:rFonts w:asciiTheme="minorHAnsi" w:hAnsiTheme="minorHAnsi"/>
      <w:vanish w:val="0"/>
      <w:color w:val="808080" w:themeColor="background2"/>
    </w:rPr>
  </w:style>
  <w:style w:type="paragraph" w:customStyle="1" w:styleId="PlatzhaltervorEmpfnger">
    <w:name w:val="Platzhalter vor Empfänger"/>
    <w:basedOn w:val="Standard"/>
    <w:next w:val="Standard"/>
    <w:uiPriority w:val="79"/>
    <w:semiHidden/>
    <w:qFormat/>
    <w:rsid w:val="004E2A7E"/>
    <w:pPr>
      <w:spacing w:after="680"/>
    </w:pPr>
    <w:rPr>
      <w:noProof/>
      <w:color w:val="808080" w:themeColor="background2"/>
    </w:rPr>
  </w:style>
  <w:style w:type="paragraph" w:customStyle="1" w:styleId="Beschluss">
    <w:name w:val="Beschluss"/>
    <w:basedOn w:val="Standard"/>
    <w:next w:val="Traktandum-Text"/>
    <w:uiPriority w:val="19"/>
    <w:semiHidden/>
    <w:qFormat/>
    <w:rsid w:val="00D651F4"/>
    <w:pPr>
      <w:ind w:left="426"/>
    </w:pPr>
    <w:rPr>
      <w:b/>
      <w:u w:val="single" w:color="213A8F" w:themeColor="accent1"/>
    </w:rPr>
  </w:style>
  <w:style w:type="paragraph" w:customStyle="1" w:styleId="Traktandum-Text">
    <w:name w:val="Traktandum-Text"/>
    <w:basedOn w:val="Standard"/>
    <w:uiPriority w:val="19"/>
    <w:qFormat/>
    <w:rsid w:val="00D1009A"/>
    <w:pPr>
      <w:ind w:left="425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60BB3"/>
    <w:rPr>
      <w:color w:val="808080"/>
      <w:shd w:val="clear" w:color="auto" w:fill="E6E6E6"/>
    </w:rPr>
  </w:style>
  <w:style w:type="paragraph" w:customStyle="1" w:styleId="Titelseiten-Titel">
    <w:name w:val="Titelseiten-Titel"/>
    <w:basedOn w:val="Titel"/>
    <w:next w:val="Standard"/>
    <w:uiPriority w:val="11"/>
    <w:semiHidden/>
    <w:qFormat/>
    <w:rsid w:val="009A4DCE"/>
    <w:pPr>
      <w:spacing w:after="0"/>
    </w:pPr>
    <w:rPr>
      <w:sz w:val="72"/>
      <w:szCs w:val="72"/>
    </w:rPr>
  </w:style>
  <w:style w:type="paragraph" w:styleId="Verzeichnis4">
    <w:name w:val="toc 4"/>
    <w:basedOn w:val="Standard"/>
    <w:next w:val="Standard"/>
    <w:autoRedefine/>
    <w:uiPriority w:val="39"/>
    <w:semiHidden/>
    <w:rsid w:val="00696E29"/>
    <w:pPr>
      <w:spacing w:after="100" w:line="259" w:lineRule="auto"/>
      <w:ind w:left="660"/>
    </w:pPr>
    <w:rPr>
      <w:rFonts w:eastAsiaTheme="minorEastAsia"/>
      <w:sz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semiHidden/>
    <w:rsid w:val="00696E29"/>
    <w:pPr>
      <w:spacing w:after="100" w:line="259" w:lineRule="auto"/>
      <w:ind w:left="880"/>
    </w:pPr>
    <w:rPr>
      <w:rFonts w:eastAsiaTheme="minorEastAsia"/>
      <w:sz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semiHidden/>
    <w:rsid w:val="00696E29"/>
    <w:pPr>
      <w:spacing w:after="100" w:line="259" w:lineRule="auto"/>
      <w:ind w:left="1100"/>
    </w:pPr>
    <w:rPr>
      <w:rFonts w:eastAsiaTheme="minorEastAsia"/>
      <w:sz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semiHidden/>
    <w:rsid w:val="00696E29"/>
    <w:pPr>
      <w:spacing w:after="100" w:line="259" w:lineRule="auto"/>
      <w:ind w:left="1320"/>
    </w:pPr>
    <w:rPr>
      <w:rFonts w:eastAsiaTheme="minorEastAsia"/>
      <w:sz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semiHidden/>
    <w:rsid w:val="00696E29"/>
    <w:pPr>
      <w:spacing w:after="100" w:line="259" w:lineRule="auto"/>
      <w:ind w:left="1540"/>
    </w:pPr>
    <w:rPr>
      <w:rFonts w:eastAsiaTheme="minorEastAsia"/>
      <w:sz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semiHidden/>
    <w:rsid w:val="00696E29"/>
    <w:pPr>
      <w:spacing w:after="100" w:line="259" w:lineRule="auto"/>
      <w:ind w:left="1760"/>
    </w:pPr>
    <w:rPr>
      <w:rFonts w:eastAsiaTheme="minorEastAsia"/>
      <w:sz w:val="22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96E29"/>
    <w:rPr>
      <w:color w:val="605E5C"/>
      <w:shd w:val="clear" w:color="auto" w:fill="E1DFDD"/>
    </w:rPr>
  </w:style>
  <w:style w:type="paragraph" w:customStyle="1" w:styleId="PPB">
    <w:name w:val="P.P.  B"/>
    <w:uiPriority w:val="99"/>
    <w:semiHidden/>
    <w:rsid w:val="006C7E1B"/>
    <w:pPr>
      <w:pBdr>
        <w:bottom w:val="single" w:sz="2" w:space="0" w:color="auto"/>
      </w:pBdr>
      <w:tabs>
        <w:tab w:val="left" w:pos="1152"/>
        <w:tab w:val="right" w:pos="4019"/>
      </w:tabs>
      <w:spacing w:line="240" w:lineRule="auto"/>
    </w:pPr>
    <w:rPr>
      <w:sz w:val="12"/>
    </w:rPr>
  </w:style>
  <w:style w:type="paragraph" w:customStyle="1" w:styleId="Dokumentbezeichnung">
    <w:name w:val="Dokumentbezeichnung"/>
    <w:basedOn w:val="berschrift1"/>
    <w:next w:val="Standard"/>
    <w:uiPriority w:val="98"/>
    <w:semiHidden/>
    <w:rsid w:val="00565B2C"/>
    <w:pPr>
      <w:pageBreakBefore/>
      <w:numPr>
        <w:numId w:val="5"/>
      </w:numPr>
      <w:pBdr>
        <w:top w:val="single" w:sz="8" w:space="5" w:color="000000" w:themeColor="text1"/>
        <w:left w:val="single" w:sz="8" w:space="5" w:color="000000" w:themeColor="text1"/>
        <w:bottom w:val="single" w:sz="8" w:space="5" w:color="000000" w:themeColor="text1"/>
        <w:right w:val="single" w:sz="8" w:space="5" w:color="000000" w:themeColor="text1"/>
      </w:pBdr>
      <w:shd w:val="clear" w:color="auto" w:fill="000000" w:themeFill="text1"/>
      <w:spacing w:before="600" w:after="600" w:line="240" w:lineRule="atLeast"/>
      <w:ind w:right="125"/>
    </w:pPr>
    <w:rPr>
      <w:bCs w:val="0"/>
      <w:color w:val="FFFFFF" w:themeColor="background1"/>
      <w:spacing w:val="6"/>
      <w:sz w:val="40"/>
      <w:szCs w:val="52"/>
    </w:rPr>
  </w:style>
  <w:style w:type="paragraph" w:customStyle="1" w:styleId="Nummerierungabc">
    <w:name w:val="Nummerierung abc"/>
    <w:basedOn w:val="Listenabsatz"/>
    <w:uiPriority w:val="4"/>
    <w:qFormat/>
    <w:rsid w:val="002B40DD"/>
    <w:pPr>
      <w:numPr>
        <w:ilvl w:val="8"/>
        <w:numId w:val="8"/>
      </w:numPr>
      <w:spacing w:line="240" w:lineRule="atLeast"/>
    </w:pPr>
  </w:style>
  <w:style w:type="paragraph" w:customStyle="1" w:styleId="Nummerierung3">
    <w:name w:val="Nummerierung 3"/>
    <w:basedOn w:val="Nummerierung2"/>
    <w:uiPriority w:val="3"/>
    <w:qFormat/>
    <w:rsid w:val="002B40DD"/>
    <w:pPr>
      <w:numPr>
        <w:ilvl w:val="7"/>
      </w:numPr>
      <w:spacing w:line="240" w:lineRule="atLeast"/>
      <w:contextualSpacing w:val="0"/>
    </w:pPr>
  </w:style>
  <w:style w:type="paragraph" w:customStyle="1" w:styleId="berschrift5nummeriert">
    <w:name w:val="Überschrift 5 nummeriert"/>
    <w:basedOn w:val="berschrift5"/>
    <w:next w:val="Standard"/>
    <w:uiPriority w:val="10"/>
    <w:semiHidden/>
    <w:qFormat/>
    <w:rsid w:val="002B40DD"/>
    <w:pPr>
      <w:spacing w:line="240" w:lineRule="atLeast"/>
      <w:ind w:left="1134" w:hanging="1134"/>
    </w:pPr>
  </w:style>
  <w:style w:type="paragraph" w:customStyle="1" w:styleId="ErstelltdurchVorlagenbauerchfrPhysioswiss">
    <w:name w:val="Erstellt durch Vorlagenbauer.ch für Physioswiss"/>
    <w:basedOn w:val="Standard"/>
    <w:next w:val="Standard"/>
    <w:semiHidden/>
    <w:rsid w:val="00A03F4C"/>
    <w:pPr>
      <w:shd w:val="clear" w:color="auto" w:fill="FFFFFF" w:themeFill="background1"/>
      <w:spacing w:line="240" w:lineRule="atLeast"/>
    </w:pPr>
  </w:style>
  <w:style w:type="table" w:customStyle="1" w:styleId="OhneRahmen">
    <w:name w:val="Ohne Rahmen"/>
    <w:basedOn w:val="NormaleTabelle"/>
    <w:uiPriority w:val="99"/>
    <w:rsid w:val="00B66843"/>
    <w:pPr>
      <w:spacing w:line="240" w:lineRule="auto"/>
    </w:pPr>
    <w:tblPr>
      <w:tblCellMar>
        <w:left w:w="0" w:type="dxa"/>
        <w:right w:w="28" w:type="dxa"/>
      </w:tblCellMar>
    </w:tblPr>
    <w:tblStylePr w:type="firstRow">
      <w:rPr>
        <w:rFonts w:asciiTheme="majorHAnsi" w:hAnsiTheme="majorHAnsi"/>
        <w:b/>
        <w:color w:val="auto"/>
        <w:sz w:val="20"/>
      </w:rPr>
      <w:tblPr/>
      <w:tcPr>
        <w:tcBorders>
          <w:insideH w:val="single" w:sz="4" w:space="0" w:color="auto"/>
          <w:insideV w:val="nil"/>
        </w:tcBorders>
      </w:tcPr>
    </w:tblStylePr>
    <w:tblStylePr w:type="lastRow">
      <w:rPr>
        <w:rFonts w:asciiTheme="minorHAnsi" w:hAnsiTheme="minorHAnsi"/>
        <w:b w:val="0"/>
        <w:sz w:val="20"/>
      </w:rPr>
    </w:tblStylePr>
    <w:tblStylePr w:type="firstCol">
      <w:rPr>
        <w:rFonts w:asciiTheme="minorHAnsi" w:hAnsiTheme="minorHAnsi"/>
        <w:b w:val="0"/>
        <w:sz w:val="20"/>
      </w:rPr>
    </w:tblStylePr>
    <w:tblStylePr w:type="lastCol">
      <w:rPr>
        <w:rFonts w:asciiTheme="minorHAnsi" w:hAnsiTheme="minorHAnsi"/>
        <w:b/>
        <w:sz w:val="20"/>
      </w:rPr>
    </w:tblStylePr>
  </w:style>
  <w:style w:type="paragraph" w:customStyle="1" w:styleId="Verband-Adresse">
    <w:name w:val="Verband-Adresse"/>
    <w:basedOn w:val="Standard"/>
    <w:uiPriority w:val="80"/>
    <w:semiHidden/>
    <w:qFormat/>
    <w:rsid w:val="00F86421"/>
    <w:pPr>
      <w:spacing w:line="220" w:lineRule="atLeast"/>
    </w:pPr>
    <w:rPr>
      <w:color w:val="213A8F" w:themeColor="accent1"/>
      <w:sz w:val="16"/>
      <w:szCs w:val="16"/>
    </w:rPr>
  </w:style>
  <w:style w:type="table" w:customStyle="1" w:styleId="Physioswiss1">
    <w:name w:val="Physioswiss 1"/>
    <w:basedOn w:val="NormaleTabelle"/>
    <w:uiPriority w:val="99"/>
    <w:rsid w:val="00B66843"/>
    <w:pPr>
      <w:spacing w:line="240" w:lineRule="auto"/>
    </w:pPr>
    <w:tblPr>
      <w:tblBorders>
        <w:bottom w:val="single" w:sz="4" w:space="0" w:color="213A8F" w:themeColor="accent1"/>
        <w:insideH w:val="single" w:sz="4" w:space="0" w:color="213A8F" w:themeColor="accent1"/>
        <w:insideV w:val="single" w:sz="4" w:space="0" w:color="213A8F" w:themeColor="accent1"/>
      </w:tblBorders>
      <w:tblCellMar>
        <w:top w:w="28" w:type="dxa"/>
        <w:left w:w="28" w:type="dxa"/>
        <w:bottom w:w="28" w:type="dxa"/>
        <w:right w:w="57" w:type="dxa"/>
      </w:tblCellMar>
    </w:tblPr>
    <w:tblStylePr w:type="firstRow">
      <w:rPr>
        <w:rFonts w:asciiTheme="minorHAnsi" w:hAnsiTheme="minorHAnsi"/>
        <w:b/>
        <w:color w:val="auto"/>
        <w:sz w:val="20"/>
      </w:rPr>
    </w:tblStylePr>
    <w:tblStylePr w:type="lastRow">
      <w:rPr>
        <w:rFonts w:asciiTheme="minorHAnsi" w:hAnsiTheme="minorHAnsi"/>
        <w:b w:val="0"/>
        <w:sz w:val="20"/>
      </w:rPr>
    </w:tblStylePr>
    <w:tblStylePr w:type="firstCol">
      <w:rPr>
        <w:rFonts w:asciiTheme="minorHAnsi" w:hAnsiTheme="minorHAnsi"/>
        <w:b w:val="0"/>
        <w:sz w:val="20"/>
      </w:rPr>
    </w:tblStylePr>
    <w:tblStylePr w:type="lastCol">
      <w:rPr>
        <w:rFonts w:asciiTheme="minorHAnsi" w:hAnsiTheme="minorHAnsi"/>
        <w:b/>
        <w:sz w:val="20"/>
      </w:rPr>
    </w:tblStylePr>
  </w:style>
  <w:style w:type="table" w:customStyle="1" w:styleId="Physioswiss2">
    <w:name w:val="Physioswiss 2"/>
    <w:basedOn w:val="NormaleTabelle"/>
    <w:uiPriority w:val="99"/>
    <w:rsid w:val="006D2ACA"/>
    <w:pPr>
      <w:spacing w:line="240" w:lineRule="auto"/>
    </w:pPr>
    <w:tblPr>
      <w:tblStyleRowBandSize w:val="1"/>
      <w:tblBorders>
        <w:bottom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85" w:type="dxa"/>
        <w:left w:w="28" w:type="dxa"/>
        <w:bottom w:w="57" w:type="dxa"/>
        <w:right w:w="57" w:type="dxa"/>
      </w:tblCellMar>
    </w:tblPr>
    <w:tblStylePr w:type="firstRow">
      <w:rPr>
        <w:rFonts w:asciiTheme="minorHAnsi" w:hAnsiTheme="minorHAnsi"/>
        <w:b/>
        <w:color w:val="213A8F" w:themeColor="accent1"/>
      </w:rPr>
      <w:tblPr/>
      <w:tcPr>
        <w:tcBorders>
          <w:top w:val="nil"/>
          <w:left w:val="nil"/>
          <w:bottom w:val="single" w:sz="4" w:space="0" w:color="BFBFBF" w:themeColor="background1" w:themeShade="BF"/>
          <w:right w:val="nil"/>
          <w:insideH w:val="nil"/>
          <w:insideV w:val="single" w:sz="4" w:space="0" w:color="BFBFBF" w:themeColor="background1" w:themeShade="BF"/>
          <w:tl2br w:val="nil"/>
          <w:tr2bl w:val="nil"/>
        </w:tcBorders>
        <w:shd w:val="clear" w:color="auto" w:fill="FBBC43" w:themeFill="accent2"/>
      </w:tcPr>
    </w:tblStylePr>
    <w:tblStylePr w:type="lastRow">
      <w:rPr>
        <w:rFonts w:asciiTheme="minorHAnsi" w:hAnsiTheme="minorHAnsi"/>
        <w:b w:val="0"/>
      </w:rPr>
    </w:tblStylePr>
    <w:tblStylePr w:type="firstCol">
      <w:rPr>
        <w:rFonts w:asciiTheme="minorHAnsi" w:hAnsiTheme="minorHAnsi"/>
        <w:b w:val="0"/>
      </w:rPr>
    </w:tblStylePr>
    <w:tblStylePr w:type="lastCol">
      <w:rPr>
        <w:rFonts w:asciiTheme="minorHAnsi" w:hAnsiTheme="minorHAnsi"/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6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432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3150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4290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5038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102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1253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7748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322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9659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6429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4388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381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1066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226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4505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1226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166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524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325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5879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711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7327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5343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9364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277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486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4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hysioswiss.ch/physiotherapie-agit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xemple.ch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isa.allemann/Downloads/Dokument%20Hoch%20DE%20Physioswiss%20V4.dotx" TargetMode="External"/></Relationships>
</file>

<file path=word/theme/theme1.xml><?xml version="1.0" encoding="utf-8"?>
<a:theme xmlns:a="http://schemas.openxmlformats.org/drawingml/2006/main" name="Larissa-Design">
  <a:themeElements>
    <a:clrScheme name="Physioswiss">
      <a:dk1>
        <a:sysClr val="windowText" lastClr="000000"/>
      </a:dk1>
      <a:lt1>
        <a:sysClr val="window" lastClr="FFFFFF"/>
      </a:lt1>
      <a:dk2>
        <a:srgbClr val="4D4D4D"/>
      </a:dk2>
      <a:lt2>
        <a:srgbClr val="808080"/>
      </a:lt2>
      <a:accent1>
        <a:srgbClr val="213A8F"/>
      </a:accent1>
      <a:accent2>
        <a:srgbClr val="FBBC43"/>
      </a:accent2>
      <a:accent3>
        <a:srgbClr val="1C9D5B"/>
      </a:accent3>
      <a:accent4>
        <a:srgbClr val="EE7203"/>
      </a:accent4>
      <a:accent5>
        <a:srgbClr val="B59D87"/>
      </a:accent5>
      <a:accent6>
        <a:srgbClr val="7A89BC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90908-bda9-48bb-ad5b-a10fbc6e66f5">
      <Terms xmlns="http://schemas.microsoft.com/office/infopath/2007/PartnerControls"/>
    </lcf76f155ced4ddcb4097134ff3c332f>
    <TaxCatchAll xmlns="51728871-acd6-4786-8ed4-ce003c97a71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0053AD95DC744CA1332F5DF033795C" ma:contentTypeVersion="13" ma:contentTypeDescription="Ein neues Dokument erstellen." ma:contentTypeScope="" ma:versionID="ac0c76d9636d2af168f77eee4b93efd9">
  <xsd:schema xmlns:xsd="http://www.w3.org/2001/XMLSchema" xmlns:xs="http://www.w3.org/2001/XMLSchema" xmlns:p="http://schemas.microsoft.com/office/2006/metadata/properties" xmlns:ns2="b7f90908-bda9-48bb-ad5b-a10fbc6e66f5" xmlns:ns3="51728871-acd6-4786-8ed4-ce003c97a710" targetNamespace="http://schemas.microsoft.com/office/2006/metadata/properties" ma:root="true" ma:fieldsID="171213682c70d054a8b695f8a26ff4f1" ns2:_="" ns3:_="">
    <xsd:import namespace="b7f90908-bda9-48bb-ad5b-a10fbc6e66f5"/>
    <xsd:import namespace="51728871-acd6-4786-8ed4-ce003c97a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90908-bda9-48bb-ad5b-a10fbc6e6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7adb1919-5c57-4385-966f-67b34e91e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28871-acd6-4786-8ed4-ce003c97a7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e78fcad-e6fe-485c-9e40-62b0922d8e08}" ma:internalName="TaxCatchAll" ma:showField="CatchAllData" ma:web="51728871-acd6-4786-8ed4-ce003c97a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AA80D1-3097-4DC5-BBEE-BFFE7884C9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D7F810-E2A6-4919-9DEC-FB05957AA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C4DF50-5DE9-40FE-8A4B-49A357C6E00D}">
  <ds:schemaRefs>
    <ds:schemaRef ds:uri="http://schemas.microsoft.com/office/2006/metadata/properties"/>
    <ds:schemaRef ds:uri="http://schemas.microsoft.com/office/infopath/2007/PartnerControls"/>
    <ds:schemaRef ds:uri="b7f90908-bda9-48bb-ad5b-a10fbc6e66f5"/>
    <ds:schemaRef ds:uri="51728871-acd6-4786-8ed4-ce003c97a710"/>
  </ds:schemaRefs>
</ds:datastoreItem>
</file>

<file path=customXml/itemProps4.xml><?xml version="1.0" encoding="utf-8"?>
<ds:datastoreItem xmlns:ds="http://schemas.openxmlformats.org/officeDocument/2006/customXml" ds:itemID="{4B578E5A-FEC8-4F59-BCEA-81B579D65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90908-bda9-48bb-ad5b-a10fbc6e66f5"/>
    <ds:schemaRef ds:uri="51728871-acd6-4786-8ed4-ce003c97a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 Hoch DE Physioswiss V4.dotx</Template>
  <TotalTime>0</TotalTime>
  <Pages>1</Pages>
  <Words>57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pharmaSuisse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Lisa Kaufmann | Farner</cp:lastModifiedBy>
  <cp:revision>3</cp:revision>
  <cp:lastPrinted>2021-02-12T11:21:00Z</cp:lastPrinted>
  <dcterms:created xsi:type="dcterms:W3CDTF">2025-05-22T12:02:00Z</dcterms:created>
  <dcterms:modified xsi:type="dcterms:W3CDTF">2025-05-22T12:21:00Z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0x010100210053AD95DC744CA1332F5DF033795C</vt:lpwstr>
  </property>
  <property fmtid="{D5CDD505-2E9C-101B-9397-08002B2CF9AE}" pid="3" name="Order">
    <vt:r8>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